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6B3" w:rsidRPr="00C616B3" w:rsidRDefault="00C616B3" w:rsidP="00C616B3">
      <w:pPr>
        <w:rPr>
          <w:lang w:val="en"/>
        </w:rPr>
      </w:pPr>
      <w:r w:rsidRPr="00C616B3">
        <w:rPr>
          <w:lang w:val="en"/>
        </w:rPr>
        <w:t xml:space="preserve"> </w:t>
      </w:r>
    </w:p>
    <w:p w:rsidR="00C616B3" w:rsidRDefault="00C616B3" w:rsidP="00C616B3">
      <w:pPr>
        <w:tabs>
          <w:tab w:val="num" w:pos="720"/>
        </w:tabs>
        <w:rPr>
          <w:lang w:val="en"/>
        </w:rPr>
      </w:pPr>
      <w:proofErr w:type="gramStart"/>
      <w:r w:rsidRPr="00C616B3">
        <w:rPr>
          <w:b/>
          <w:bCs/>
          <w:lang w:val="en"/>
        </w:rPr>
        <w:t>AGREEMENT</w:t>
      </w:r>
      <w:r w:rsidR="003D5FA2">
        <w:rPr>
          <w:b/>
          <w:bCs/>
          <w:lang w:val="en"/>
        </w:rPr>
        <w:t>.</w:t>
      </w:r>
      <w:proofErr w:type="gramEnd"/>
      <w:r>
        <w:rPr>
          <w:lang w:val="en"/>
        </w:rPr>
        <w:t xml:space="preserve"> </w:t>
      </w:r>
      <w:r w:rsidRPr="00C616B3">
        <w:rPr>
          <w:lang w:val="en"/>
        </w:rPr>
        <w:t xml:space="preserve">By </w:t>
      </w:r>
      <w:r>
        <w:rPr>
          <w:lang w:val="en"/>
        </w:rPr>
        <w:t xml:space="preserve">downloading, </w:t>
      </w:r>
      <w:r w:rsidRPr="00C616B3">
        <w:rPr>
          <w:lang w:val="en"/>
        </w:rPr>
        <w:t xml:space="preserve">using, </w:t>
      </w:r>
      <w:r>
        <w:rPr>
          <w:lang w:val="en"/>
        </w:rPr>
        <w:t xml:space="preserve">or </w:t>
      </w:r>
      <w:r w:rsidRPr="00C616B3">
        <w:rPr>
          <w:lang w:val="en"/>
        </w:rPr>
        <w:t>copying all or any portion of th</w:t>
      </w:r>
      <w:r>
        <w:rPr>
          <w:lang w:val="en"/>
        </w:rPr>
        <w:t xml:space="preserve">is </w:t>
      </w:r>
      <w:r w:rsidR="00B15AB7" w:rsidRPr="00B15AB7">
        <w:t>Indicators of Hydrologic Alternation</w:t>
      </w:r>
      <w:r w:rsidR="005D38EE">
        <w:rPr>
          <w:lang w:val="en"/>
        </w:rPr>
        <w:t xml:space="preserve"> </w:t>
      </w:r>
      <w:r>
        <w:rPr>
          <w:lang w:val="en"/>
        </w:rPr>
        <w:t>program</w:t>
      </w:r>
      <w:r w:rsidR="005D38EE">
        <w:rPr>
          <w:lang w:val="en"/>
        </w:rPr>
        <w:t xml:space="preserve"> (the “Software”), you</w:t>
      </w:r>
      <w:r w:rsidR="003B29F5">
        <w:rPr>
          <w:lang w:val="en"/>
        </w:rPr>
        <w:t>, on behalf of yourself and any employer</w:t>
      </w:r>
      <w:r w:rsidR="00436314">
        <w:rPr>
          <w:lang w:val="en"/>
        </w:rPr>
        <w:t xml:space="preserve"> or entity</w:t>
      </w:r>
      <w:r w:rsidR="003B29F5">
        <w:rPr>
          <w:lang w:val="en"/>
        </w:rPr>
        <w:t xml:space="preserve"> </w:t>
      </w:r>
      <w:r w:rsidR="006B7EC7">
        <w:rPr>
          <w:lang w:val="en"/>
        </w:rPr>
        <w:t xml:space="preserve">(“Your Organization”) </w:t>
      </w:r>
      <w:r w:rsidR="003B29F5">
        <w:rPr>
          <w:lang w:val="en"/>
        </w:rPr>
        <w:t xml:space="preserve">for </w:t>
      </w:r>
      <w:r w:rsidR="00C17B4C">
        <w:rPr>
          <w:lang w:val="en"/>
        </w:rPr>
        <w:t>whose benefit</w:t>
      </w:r>
      <w:r w:rsidR="003B29F5">
        <w:rPr>
          <w:lang w:val="en"/>
        </w:rPr>
        <w:t xml:space="preserve"> you are downloading the Software,</w:t>
      </w:r>
      <w:r w:rsidR="005D38EE">
        <w:rPr>
          <w:lang w:val="en"/>
        </w:rPr>
        <w:t xml:space="preserve"> accept </w:t>
      </w:r>
      <w:r w:rsidRPr="00C616B3">
        <w:rPr>
          <w:lang w:val="en"/>
        </w:rPr>
        <w:t xml:space="preserve">the terms and conditions of this </w:t>
      </w:r>
      <w:r w:rsidR="005D38EE">
        <w:rPr>
          <w:lang w:val="en"/>
        </w:rPr>
        <w:t xml:space="preserve">license </w:t>
      </w:r>
      <w:r w:rsidRPr="00C616B3">
        <w:rPr>
          <w:lang w:val="en"/>
        </w:rPr>
        <w:t>agreement</w:t>
      </w:r>
      <w:r w:rsidR="005D38EE">
        <w:rPr>
          <w:lang w:val="en"/>
        </w:rPr>
        <w:t xml:space="preserve"> with The Nature Conservancy (“Licensor”)</w:t>
      </w:r>
      <w:r>
        <w:rPr>
          <w:lang w:val="en"/>
        </w:rPr>
        <w:t xml:space="preserve">. </w:t>
      </w:r>
      <w:r w:rsidR="00B15AB7">
        <w:rPr>
          <w:lang w:val="en"/>
        </w:rPr>
        <w:t xml:space="preserve"> </w:t>
      </w:r>
      <w:r w:rsidRPr="00C616B3">
        <w:rPr>
          <w:lang w:val="en"/>
        </w:rPr>
        <w:t xml:space="preserve">If you do not </w:t>
      </w:r>
      <w:r w:rsidR="00C17B4C">
        <w:rPr>
          <w:lang w:val="en"/>
        </w:rPr>
        <w:t>agree, do not u</w:t>
      </w:r>
      <w:r w:rsidRPr="00C616B3">
        <w:rPr>
          <w:lang w:val="en"/>
        </w:rPr>
        <w:t>se the Software.</w:t>
      </w:r>
    </w:p>
    <w:p w:rsidR="003B29F5" w:rsidRPr="00C616B3" w:rsidRDefault="003B29F5" w:rsidP="00C616B3">
      <w:pPr>
        <w:tabs>
          <w:tab w:val="num" w:pos="720"/>
        </w:tabs>
        <w:rPr>
          <w:lang w:val="en"/>
        </w:rPr>
      </w:pPr>
    </w:p>
    <w:p w:rsidR="00092A36" w:rsidRDefault="00C616B3" w:rsidP="003B7BF1">
      <w:pPr>
        <w:rPr>
          <w:lang w:val="en"/>
        </w:rPr>
      </w:pPr>
      <w:proofErr w:type="gramStart"/>
      <w:r w:rsidRPr="00C616B3">
        <w:rPr>
          <w:b/>
          <w:bCs/>
          <w:lang w:val="en"/>
        </w:rPr>
        <w:t>License.</w:t>
      </w:r>
      <w:bookmarkStart w:id="0" w:name="softwarelicense"/>
      <w:bookmarkEnd w:id="0"/>
      <w:proofErr w:type="gramEnd"/>
      <w:r w:rsidR="00C624E7">
        <w:rPr>
          <w:b/>
          <w:bCs/>
          <w:lang w:val="en"/>
        </w:rPr>
        <w:t xml:space="preserve">  </w:t>
      </w:r>
      <w:r>
        <w:rPr>
          <w:lang w:val="en"/>
        </w:rPr>
        <w:t>S</w:t>
      </w:r>
      <w:r w:rsidRPr="00C616B3">
        <w:rPr>
          <w:lang w:val="en"/>
        </w:rPr>
        <w:t>ubject to your compliance with the terms of this agreement</w:t>
      </w:r>
      <w:r w:rsidR="005D38EE">
        <w:rPr>
          <w:lang w:val="en"/>
        </w:rPr>
        <w:t>, Licensor</w:t>
      </w:r>
      <w:r w:rsidRPr="00C616B3">
        <w:rPr>
          <w:lang w:val="en"/>
        </w:rPr>
        <w:t xml:space="preserve"> grants to you a non-exclusive license to </w:t>
      </w:r>
      <w:r w:rsidRPr="003B29F5">
        <w:rPr>
          <w:lang w:val="en"/>
        </w:rPr>
        <w:t>make, install</w:t>
      </w:r>
      <w:r w:rsidR="00BB6937">
        <w:rPr>
          <w:lang w:val="en"/>
        </w:rPr>
        <w:t>,</w:t>
      </w:r>
      <w:r w:rsidRPr="003B29F5">
        <w:rPr>
          <w:lang w:val="en"/>
        </w:rPr>
        <w:t xml:space="preserve"> </w:t>
      </w:r>
      <w:r w:rsidR="00C17B4C">
        <w:rPr>
          <w:lang w:val="en"/>
        </w:rPr>
        <w:t>and u</w:t>
      </w:r>
      <w:r w:rsidRPr="003B29F5">
        <w:rPr>
          <w:lang w:val="en"/>
        </w:rPr>
        <w:t xml:space="preserve">se an unlimited number of </w:t>
      </w:r>
      <w:r w:rsidR="006B7EC7">
        <w:rPr>
          <w:lang w:val="en"/>
        </w:rPr>
        <w:t xml:space="preserve">complete </w:t>
      </w:r>
      <w:r w:rsidRPr="003B29F5">
        <w:rPr>
          <w:lang w:val="en"/>
        </w:rPr>
        <w:t>copies of the Software on computers</w:t>
      </w:r>
      <w:r w:rsidR="00C624E7">
        <w:rPr>
          <w:lang w:val="en"/>
        </w:rPr>
        <w:t>, including network servers accessed by multiple users,</w:t>
      </w:r>
      <w:r w:rsidRPr="003B29F5">
        <w:rPr>
          <w:lang w:val="en"/>
        </w:rPr>
        <w:t xml:space="preserve"> owned by yo</w:t>
      </w:r>
      <w:r w:rsidR="001E5F71" w:rsidRPr="003B29F5">
        <w:rPr>
          <w:lang w:val="en"/>
        </w:rPr>
        <w:t>u or by your employer</w:t>
      </w:r>
      <w:r w:rsidR="003B29F5">
        <w:rPr>
          <w:lang w:val="en"/>
        </w:rPr>
        <w:t>, and on storage media for backup purposes</w:t>
      </w:r>
      <w:r w:rsidR="001E5F71" w:rsidRPr="003B29F5">
        <w:rPr>
          <w:lang w:val="en"/>
        </w:rPr>
        <w:t>.</w:t>
      </w:r>
      <w:r w:rsidR="00C17B4C">
        <w:rPr>
          <w:lang w:val="en"/>
        </w:rPr>
        <w:t xml:space="preserve">  T</w:t>
      </w:r>
      <w:r w:rsidRPr="003B29F5">
        <w:rPr>
          <w:lang w:val="en"/>
        </w:rPr>
        <w:t xml:space="preserve">his license does not grant you the right to </w:t>
      </w:r>
      <w:proofErr w:type="gramStart"/>
      <w:r w:rsidRPr="003B29F5">
        <w:rPr>
          <w:lang w:val="en"/>
        </w:rPr>
        <w:t>sublicense</w:t>
      </w:r>
      <w:r w:rsidR="00C624E7">
        <w:rPr>
          <w:lang w:val="en"/>
        </w:rPr>
        <w:t>,</w:t>
      </w:r>
      <w:proofErr w:type="gramEnd"/>
      <w:r w:rsidR="00C624E7">
        <w:rPr>
          <w:lang w:val="en"/>
        </w:rPr>
        <w:t xml:space="preserve"> </w:t>
      </w:r>
      <w:r w:rsidRPr="003B29F5">
        <w:rPr>
          <w:lang w:val="en"/>
        </w:rPr>
        <w:t xml:space="preserve">distribute </w:t>
      </w:r>
      <w:r w:rsidR="00C624E7">
        <w:rPr>
          <w:lang w:val="en"/>
        </w:rPr>
        <w:t xml:space="preserve">or transfer any copies of </w:t>
      </w:r>
      <w:r w:rsidRPr="003B29F5">
        <w:rPr>
          <w:lang w:val="en"/>
        </w:rPr>
        <w:t>the Software</w:t>
      </w:r>
      <w:r w:rsidR="001E5F71" w:rsidRPr="003B29F5">
        <w:rPr>
          <w:lang w:val="en"/>
        </w:rPr>
        <w:t xml:space="preserve"> to</w:t>
      </w:r>
      <w:r w:rsidR="003D5FA2">
        <w:rPr>
          <w:lang w:val="en"/>
        </w:rPr>
        <w:t xml:space="preserve"> third parties</w:t>
      </w:r>
      <w:r w:rsidR="006B7EC7">
        <w:rPr>
          <w:lang w:val="en"/>
        </w:rPr>
        <w:t xml:space="preserve"> for use outside of Your O</w:t>
      </w:r>
      <w:r w:rsidR="003D5FA2">
        <w:rPr>
          <w:lang w:val="en"/>
        </w:rPr>
        <w:t xml:space="preserve">rganization.  You may instead invite </w:t>
      </w:r>
      <w:r w:rsidR="001E5F71" w:rsidRPr="003B29F5">
        <w:rPr>
          <w:lang w:val="en"/>
        </w:rPr>
        <w:t xml:space="preserve">third parties to download </w:t>
      </w:r>
      <w:r w:rsidR="00092A36">
        <w:rPr>
          <w:lang w:val="en"/>
        </w:rPr>
        <w:t>their own copies directly from Licensor</w:t>
      </w:r>
      <w:r w:rsidR="001E5F71" w:rsidRPr="003B29F5">
        <w:rPr>
          <w:lang w:val="en"/>
        </w:rPr>
        <w:t xml:space="preserve">. </w:t>
      </w:r>
      <w:r w:rsidR="00092A36">
        <w:rPr>
          <w:lang w:val="en"/>
        </w:rPr>
        <w:t xml:space="preserve"> </w:t>
      </w:r>
      <w:r w:rsidR="00C624E7" w:rsidRPr="00C616B3">
        <w:rPr>
          <w:lang w:val="en"/>
        </w:rPr>
        <w:t xml:space="preserve">The Software and any authorized copies that you make are the intellectual property of </w:t>
      </w:r>
      <w:r w:rsidR="00C624E7">
        <w:rPr>
          <w:lang w:val="en"/>
        </w:rPr>
        <w:t>Licensor</w:t>
      </w:r>
      <w:r w:rsidR="00C624E7" w:rsidRPr="00C616B3">
        <w:rPr>
          <w:lang w:val="en"/>
        </w:rPr>
        <w:t xml:space="preserve"> and its suppliers.</w:t>
      </w:r>
      <w:r w:rsidR="00B15AB7">
        <w:rPr>
          <w:lang w:val="en"/>
        </w:rPr>
        <w:t xml:space="preserve"> </w:t>
      </w:r>
      <w:r w:rsidR="00C624E7" w:rsidRPr="00C616B3">
        <w:rPr>
          <w:lang w:val="en"/>
        </w:rPr>
        <w:t xml:space="preserve"> The Software is </w:t>
      </w:r>
      <w:r w:rsidR="00C624E7">
        <w:rPr>
          <w:lang w:val="en"/>
        </w:rPr>
        <w:t>licensed to you without charge rather than sold, and e</w:t>
      </w:r>
      <w:r w:rsidR="00C624E7" w:rsidRPr="00C616B3">
        <w:rPr>
          <w:lang w:val="en"/>
        </w:rPr>
        <w:t xml:space="preserve">xcept as expressly stated herein, this agreement does not grant you any intellectual property rights in the Software and all rights not expressly granted are reserved by </w:t>
      </w:r>
      <w:r w:rsidR="00C624E7">
        <w:rPr>
          <w:lang w:val="en"/>
        </w:rPr>
        <w:t>Licensor</w:t>
      </w:r>
      <w:r w:rsidR="00C624E7" w:rsidRPr="00C616B3">
        <w:rPr>
          <w:lang w:val="en"/>
        </w:rPr>
        <w:t xml:space="preserve"> and its suppliers.</w:t>
      </w:r>
    </w:p>
    <w:p w:rsidR="007C2AE4" w:rsidRDefault="007C2AE4" w:rsidP="003B7BF1">
      <w:pPr>
        <w:rPr>
          <w:b/>
          <w:lang w:val="en"/>
        </w:rPr>
      </w:pPr>
    </w:p>
    <w:p w:rsidR="003B7BF1" w:rsidRDefault="00C616B3" w:rsidP="006767E4">
      <w:pPr>
        <w:rPr>
          <w:lang w:val="en"/>
        </w:rPr>
      </w:pPr>
      <w:proofErr w:type="gramStart"/>
      <w:r w:rsidRPr="003B29F5">
        <w:rPr>
          <w:b/>
          <w:lang w:val="en"/>
        </w:rPr>
        <w:t>Restrictions</w:t>
      </w:r>
      <w:r w:rsidR="00C624E7">
        <w:rPr>
          <w:b/>
          <w:lang w:val="en"/>
        </w:rPr>
        <w:t>.</w:t>
      </w:r>
      <w:proofErr w:type="gramEnd"/>
      <w:r w:rsidR="00C624E7">
        <w:rPr>
          <w:b/>
          <w:lang w:val="en"/>
        </w:rPr>
        <w:t xml:space="preserve">  </w:t>
      </w:r>
      <w:r w:rsidR="003D5FA2" w:rsidRPr="003D5FA2">
        <w:rPr>
          <w:lang w:val="en"/>
        </w:rPr>
        <w:t xml:space="preserve">You </w:t>
      </w:r>
      <w:r w:rsidR="006B7EC7">
        <w:rPr>
          <w:lang w:val="en"/>
        </w:rPr>
        <w:t xml:space="preserve">agree not to </w:t>
      </w:r>
      <w:r w:rsidR="006767E4">
        <w:t>copy or use</w:t>
      </w:r>
      <w:r w:rsidR="006B7EC7">
        <w:t xml:space="preserve"> </w:t>
      </w:r>
      <w:r w:rsidR="006767E4">
        <w:t>any subset</w:t>
      </w:r>
      <w:r w:rsidR="006B7EC7">
        <w:t xml:space="preserve"> </w:t>
      </w:r>
      <w:r w:rsidR="006767E4">
        <w:t>of the Software c</w:t>
      </w:r>
      <w:r w:rsidR="006B7EC7" w:rsidRPr="006B7EC7">
        <w:t>ode</w:t>
      </w:r>
      <w:r w:rsidR="00436314">
        <w:t xml:space="preserve"> other than </w:t>
      </w:r>
      <w:proofErr w:type="gramStart"/>
      <w:r w:rsidR="00436314">
        <w:t xml:space="preserve">a </w:t>
      </w:r>
      <w:r w:rsidR="006767E4">
        <w:t xml:space="preserve"> complete</w:t>
      </w:r>
      <w:proofErr w:type="gramEnd"/>
      <w:r w:rsidR="006767E4">
        <w:t xml:space="preserve"> version of the Software</w:t>
      </w:r>
      <w:r w:rsidR="00436314">
        <w:t xml:space="preserve"> as </w:t>
      </w:r>
      <w:r w:rsidR="006767E4">
        <w:t xml:space="preserve">provided by Licensor.  You </w:t>
      </w:r>
      <w:r w:rsidR="003D5FA2" w:rsidRPr="003D5FA2">
        <w:rPr>
          <w:lang w:val="en"/>
        </w:rPr>
        <w:t>agree not to transfer any copy of the Software</w:t>
      </w:r>
      <w:r w:rsidR="00436314">
        <w:rPr>
          <w:lang w:val="en"/>
        </w:rPr>
        <w:t xml:space="preserve"> or any part of the Software to any third party outside of Your Organization</w:t>
      </w:r>
      <w:r w:rsidR="003D5FA2" w:rsidRPr="003D5FA2">
        <w:rPr>
          <w:lang w:val="en"/>
        </w:rPr>
        <w:t xml:space="preserve">.  </w:t>
      </w:r>
      <w:r w:rsidRPr="00C616B3">
        <w:rPr>
          <w:lang w:val="en"/>
        </w:rPr>
        <w:t xml:space="preserve">You </w:t>
      </w:r>
      <w:r w:rsidR="006767E4">
        <w:rPr>
          <w:lang w:val="en"/>
        </w:rPr>
        <w:t xml:space="preserve">agree not to </w:t>
      </w:r>
      <w:r w:rsidRPr="00C616B3">
        <w:rPr>
          <w:lang w:val="en"/>
        </w:rPr>
        <w:t>modify, adapt, translate, or create derivative works based upon</w:t>
      </w:r>
      <w:r w:rsidR="006767E4">
        <w:rPr>
          <w:lang w:val="en"/>
        </w:rPr>
        <w:t xml:space="preserve">, or any DLL derived from, </w:t>
      </w:r>
      <w:r w:rsidRPr="00C616B3">
        <w:rPr>
          <w:lang w:val="en"/>
        </w:rPr>
        <w:t xml:space="preserve">the Software. </w:t>
      </w:r>
      <w:r w:rsidR="00436314">
        <w:rPr>
          <w:lang w:val="en"/>
        </w:rPr>
        <w:t xml:space="preserve"> </w:t>
      </w:r>
      <w:r w:rsidRPr="00C616B3">
        <w:rPr>
          <w:lang w:val="en"/>
        </w:rPr>
        <w:t xml:space="preserve">You </w:t>
      </w:r>
      <w:r w:rsidR="006767E4">
        <w:rPr>
          <w:lang w:val="en"/>
        </w:rPr>
        <w:t>agree</w:t>
      </w:r>
      <w:r w:rsidRPr="00C616B3">
        <w:rPr>
          <w:lang w:val="en"/>
        </w:rPr>
        <w:t xml:space="preserve"> not </w:t>
      </w:r>
      <w:r w:rsidR="006767E4">
        <w:rPr>
          <w:lang w:val="en"/>
        </w:rPr>
        <w:t xml:space="preserve">to </w:t>
      </w:r>
      <w:r w:rsidRPr="00C616B3">
        <w:rPr>
          <w:lang w:val="en"/>
        </w:rPr>
        <w:t>reverse engineer, decompile, disassemble, or otherwise attempt to discover the source code of the Software</w:t>
      </w:r>
      <w:r w:rsidR="00DB3EF5">
        <w:rPr>
          <w:lang w:val="en"/>
        </w:rPr>
        <w:t>, except and only t</w:t>
      </w:r>
      <w:r w:rsidR="00436314">
        <w:rPr>
          <w:lang w:val="en"/>
        </w:rPr>
        <w:t>o the extent that you have a non</w:t>
      </w:r>
      <w:r w:rsidR="00DB3EF5">
        <w:rPr>
          <w:lang w:val="en"/>
        </w:rPr>
        <w:t xml:space="preserve">waivable right to do so under </w:t>
      </w:r>
      <w:r w:rsidR="006B7EC7">
        <w:rPr>
          <w:lang w:val="en"/>
        </w:rPr>
        <w:t>applicable</w:t>
      </w:r>
      <w:r w:rsidR="00DB3EF5">
        <w:rPr>
          <w:lang w:val="en"/>
        </w:rPr>
        <w:t xml:space="preserve"> law, provided that you do so in full compliance with all co</w:t>
      </w:r>
      <w:r w:rsidR="006B7EC7">
        <w:rPr>
          <w:lang w:val="en"/>
        </w:rPr>
        <w:t>nditions and limitations under such applicable law</w:t>
      </w:r>
      <w:r w:rsidRPr="00C616B3">
        <w:rPr>
          <w:lang w:val="en"/>
        </w:rPr>
        <w:t xml:space="preserve">. </w:t>
      </w:r>
    </w:p>
    <w:p w:rsidR="00DB3EF5" w:rsidRDefault="00DB3EF5" w:rsidP="003B7BF1">
      <w:pPr>
        <w:rPr>
          <w:lang w:val="en"/>
        </w:rPr>
      </w:pPr>
    </w:p>
    <w:p w:rsidR="00C616B3" w:rsidRDefault="00C616B3" w:rsidP="00C616B3">
      <w:pPr>
        <w:rPr>
          <w:lang w:val="en"/>
        </w:rPr>
      </w:pPr>
      <w:r w:rsidRPr="00C616B3">
        <w:rPr>
          <w:b/>
          <w:bCs/>
          <w:lang w:val="en"/>
        </w:rPr>
        <w:t>WARRANTY DISCLAIMER</w:t>
      </w:r>
      <w:bookmarkStart w:id="1" w:name="warranty"/>
      <w:bookmarkEnd w:id="1"/>
      <w:r w:rsidRPr="00C616B3">
        <w:rPr>
          <w:lang w:val="en"/>
        </w:rPr>
        <w:t xml:space="preserve"> </w:t>
      </w:r>
      <w:r w:rsidR="00092A36" w:rsidRPr="00092A36">
        <w:rPr>
          <w:b/>
          <w:lang w:val="en"/>
        </w:rPr>
        <w:t>AND LIMITATION OF LIABILITY</w:t>
      </w:r>
      <w:r w:rsidR="00092A36">
        <w:rPr>
          <w:lang w:val="en"/>
        </w:rPr>
        <w:t xml:space="preserve">.  </w:t>
      </w:r>
      <w:r w:rsidRPr="00C616B3">
        <w:rPr>
          <w:lang w:val="en"/>
        </w:rPr>
        <w:t xml:space="preserve">THE SOFTWARE IS </w:t>
      </w:r>
      <w:r w:rsidR="003B7BF1">
        <w:rPr>
          <w:lang w:val="en"/>
        </w:rPr>
        <w:t xml:space="preserve">LICENSED </w:t>
      </w:r>
      <w:r w:rsidRPr="00C616B3">
        <w:rPr>
          <w:lang w:val="en"/>
        </w:rPr>
        <w:t xml:space="preserve">TO YOU "AS IS" AND WITH ALL FAULTS. </w:t>
      </w:r>
      <w:r w:rsidR="00092A36">
        <w:rPr>
          <w:lang w:val="en"/>
        </w:rPr>
        <w:t xml:space="preserve"> </w:t>
      </w:r>
      <w:r w:rsidR="005D38EE">
        <w:rPr>
          <w:lang w:val="en"/>
        </w:rPr>
        <w:t>LICENSOR</w:t>
      </w:r>
      <w:r w:rsidR="003B7BF1">
        <w:rPr>
          <w:lang w:val="en"/>
        </w:rPr>
        <w:t xml:space="preserve"> AND</w:t>
      </w:r>
      <w:r w:rsidRPr="00C616B3">
        <w:rPr>
          <w:lang w:val="en"/>
        </w:rPr>
        <w:t xml:space="preserve"> ITS SUPPLIERS</w:t>
      </w:r>
      <w:r w:rsidR="003B7BF1">
        <w:rPr>
          <w:lang w:val="en"/>
        </w:rPr>
        <w:t xml:space="preserve"> </w:t>
      </w:r>
      <w:r w:rsidRPr="00C616B3">
        <w:rPr>
          <w:lang w:val="en"/>
        </w:rPr>
        <w:t xml:space="preserve">DO NOT WARRANT THE PERFORMANCE OR RESULTS YOU MAY OBTAIN BY USING THE SOFTWARE, EXCEPT TO THE EXTENT ANY WARRANTY, CONDITION, REPRESENTATION, OR TERM CANNOT OR MAY NOT BE EXCLUDED OR LIMITED BY LAW APPLICABLE TO </w:t>
      </w:r>
      <w:r w:rsidR="003B7BF1">
        <w:rPr>
          <w:lang w:val="en"/>
        </w:rPr>
        <w:t xml:space="preserve">YOU IN YOUR JURISDICTION.  </w:t>
      </w:r>
      <w:r w:rsidR="005D38EE">
        <w:rPr>
          <w:lang w:val="en"/>
        </w:rPr>
        <w:t>LICENSOR</w:t>
      </w:r>
      <w:r w:rsidRPr="00C616B3">
        <w:rPr>
          <w:lang w:val="en"/>
        </w:rPr>
        <w:t xml:space="preserve"> AND ITS SUPPLIERS MAKE NO WARRANTIES CONDITIONS, REPRESENTATIONS, OR TERMS (EXPRESS OR IMPLIED WHETHER BY STATUTE, COMMON LAW, CUSTOM, USAGE OR OTHERWISE) AS TO ANY MATTER INCLUDING WITHOUT LIMITATION NONINFRINGEMENT OF THIRD PARTY RIGHTS, MERCHANTABI</w:t>
      </w:r>
      <w:r w:rsidR="00092A36">
        <w:rPr>
          <w:lang w:val="en"/>
        </w:rPr>
        <w:t xml:space="preserve">LITY, </w:t>
      </w:r>
      <w:r w:rsidRPr="00C616B3">
        <w:rPr>
          <w:lang w:val="en"/>
        </w:rPr>
        <w:t xml:space="preserve">QUALITY, OR FITNESS FOR ANY PARTICULAR PURPOSE. </w:t>
      </w:r>
    </w:p>
    <w:p w:rsidR="00092A36" w:rsidRDefault="00092A36" w:rsidP="00C616B3">
      <w:pPr>
        <w:rPr>
          <w:lang w:val="en"/>
        </w:rPr>
      </w:pPr>
    </w:p>
    <w:p w:rsidR="00092A36" w:rsidRDefault="00092A36" w:rsidP="00C616B3">
      <w:pPr>
        <w:rPr>
          <w:lang w:val="en"/>
        </w:rPr>
      </w:pPr>
      <w:r w:rsidRPr="00C616B3">
        <w:rPr>
          <w:lang w:val="en"/>
        </w:rPr>
        <w:t xml:space="preserve">IN NO EVENT WILL </w:t>
      </w:r>
      <w:r>
        <w:rPr>
          <w:lang w:val="en"/>
        </w:rPr>
        <w:t>LICENSOR OR</w:t>
      </w:r>
      <w:r w:rsidRPr="00C616B3">
        <w:rPr>
          <w:lang w:val="en"/>
        </w:rPr>
        <w:t xml:space="preserve"> ITS SUPPLIERS BE LIABLE TO YOU FOR ANY DAMAGES, CLAIMS OR COSTS WHATSOEVER INCLUDING ANY CONSEQUENTIAL, INDIRECT, INCIDENTAL DAMAGES, OR ANY LOST PROFITS</w:t>
      </w:r>
      <w:r>
        <w:rPr>
          <w:lang w:val="en"/>
        </w:rPr>
        <w:t>,</w:t>
      </w:r>
      <w:r w:rsidRPr="00C616B3">
        <w:rPr>
          <w:lang w:val="en"/>
        </w:rPr>
        <w:t xml:space="preserve"> EVEN IF AN </w:t>
      </w:r>
      <w:r>
        <w:rPr>
          <w:lang w:val="en"/>
        </w:rPr>
        <w:t>LICENSOR</w:t>
      </w:r>
      <w:r w:rsidRPr="00C616B3">
        <w:rPr>
          <w:lang w:val="en"/>
        </w:rPr>
        <w:t xml:space="preserve"> REPRESENTATIVE HAS BEEN ADVISED OF THE POSSIBILITY OF SUCH LOSS, DAMAGES, OR CLAIMS. THE FOREGOING LIMITATIONS AND EXCLUSIONS APPLY TO THE EXTENT PERMITTED BY APPLICABLE LAW IN YOUR JURISDICTION. </w:t>
      </w:r>
      <w:r>
        <w:rPr>
          <w:lang w:val="en"/>
        </w:rPr>
        <w:lastRenderedPageBreak/>
        <w:t>LICENSOR</w:t>
      </w:r>
      <w:r w:rsidRPr="00C616B3">
        <w:rPr>
          <w:lang w:val="en"/>
        </w:rPr>
        <w:t xml:space="preserve">'S AGGREGATE LIABILITY AND THAT OF ITS SUPPLIERS AND CERTIFICATION AUTHORITIES UNDER OR IN CONNECTION WITH THIS AGREEMENT SHALL BE LIMITED TO THE AMOUNT PAID FOR THE SOFTWARE, IF ANY. </w:t>
      </w:r>
    </w:p>
    <w:p w:rsidR="00092A36" w:rsidRPr="00C616B3" w:rsidRDefault="00092A36" w:rsidP="00C616B3">
      <w:pPr>
        <w:rPr>
          <w:lang w:val="en"/>
        </w:rPr>
      </w:pPr>
    </w:p>
    <w:p w:rsidR="00C616B3" w:rsidRPr="00C616B3" w:rsidRDefault="00C616B3" w:rsidP="00C616B3">
      <w:pPr>
        <w:rPr>
          <w:lang w:val="en"/>
        </w:rPr>
      </w:pPr>
      <w:proofErr w:type="gramStart"/>
      <w:r w:rsidRPr="003D5FA2">
        <w:rPr>
          <w:b/>
          <w:lang w:val="en"/>
        </w:rPr>
        <w:t>Third Party Beneficiaries</w:t>
      </w:r>
      <w:r w:rsidR="003D5FA2">
        <w:rPr>
          <w:lang w:val="en"/>
        </w:rPr>
        <w:t>.</w:t>
      </w:r>
      <w:proofErr w:type="gramEnd"/>
      <w:r w:rsidR="003D5FA2">
        <w:rPr>
          <w:lang w:val="en"/>
        </w:rPr>
        <w:t xml:space="preserve"> You agree that the copyright owner of any third party software included in the Software is</w:t>
      </w:r>
      <w:r w:rsidRPr="00C616B3">
        <w:rPr>
          <w:lang w:val="en"/>
        </w:rPr>
        <w:t xml:space="preserve"> </w:t>
      </w:r>
      <w:r w:rsidR="003D5FA2">
        <w:rPr>
          <w:lang w:val="en"/>
        </w:rPr>
        <w:t xml:space="preserve">a </w:t>
      </w:r>
      <w:r w:rsidRPr="00C616B3">
        <w:rPr>
          <w:lang w:val="en"/>
        </w:rPr>
        <w:t>third party beneficiary of this agreement and sha</w:t>
      </w:r>
      <w:r w:rsidR="003D5FA2">
        <w:rPr>
          <w:lang w:val="en"/>
        </w:rPr>
        <w:t>ll have the right to enforce the redistribution and reverse engineering prohibitions of this</w:t>
      </w:r>
      <w:r w:rsidRPr="00C616B3">
        <w:rPr>
          <w:lang w:val="en"/>
        </w:rPr>
        <w:t xml:space="preserve"> agreement in its own name as if it were </w:t>
      </w:r>
      <w:r w:rsidR="005D38EE">
        <w:rPr>
          <w:lang w:val="en"/>
        </w:rPr>
        <w:t>Licensor</w:t>
      </w:r>
      <w:r w:rsidRPr="00C616B3">
        <w:rPr>
          <w:lang w:val="en"/>
        </w:rPr>
        <w:t>.</w:t>
      </w:r>
    </w:p>
    <w:p w:rsidR="00092A36" w:rsidRDefault="00092A36" w:rsidP="00092A36">
      <w:pPr>
        <w:ind w:left="720"/>
        <w:rPr>
          <w:lang w:val="en"/>
        </w:rPr>
      </w:pPr>
    </w:p>
    <w:p w:rsidR="00DB3EF5" w:rsidRDefault="00C616B3" w:rsidP="00DB3EF5">
      <w:pPr>
        <w:rPr>
          <w:lang w:val="en"/>
        </w:rPr>
      </w:pPr>
      <w:proofErr w:type="gramStart"/>
      <w:r w:rsidRPr="00C616B3">
        <w:rPr>
          <w:b/>
          <w:bCs/>
          <w:lang w:val="en"/>
        </w:rPr>
        <w:t>Governing Law.</w:t>
      </w:r>
      <w:proofErr w:type="gramEnd"/>
      <w:r w:rsidR="00092A36">
        <w:rPr>
          <w:b/>
          <w:bCs/>
          <w:lang w:val="en"/>
        </w:rPr>
        <w:t xml:space="preserve">  </w:t>
      </w:r>
      <w:r w:rsidR="00DB3EF5">
        <w:rPr>
          <w:lang w:val="en"/>
        </w:rPr>
        <w:t xml:space="preserve">This </w:t>
      </w:r>
      <w:r w:rsidRPr="00C616B3">
        <w:rPr>
          <w:lang w:val="en"/>
        </w:rPr>
        <w:t>agreement will be governed by and construed in accordance with the substantive laws in force in</w:t>
      </w:r>
      <w:r w:rsidR="00DB3EF5">
        <w:rPr>
          <w:lang w:val="en"/>
        </w:rPr>
        <w:t xml:space="preserve"> </w:t>
      </w:r>
      <w:r w:rsidRPr="00C616B3">
        <w:rPr>
          <w:lang w:val="en"/>
        </w:rPr>
        <w:t xml:space="preserve">the </w:t>
      </w:r>
      <w:r w:rsidR="00B15AB7">
        <w:rPr>
          <w:lang w:val="en"/>
        </w:rPr>
        <w:t>Commonwealth of Virginia</w:t>
      </w:r>
      <w:bookmarkStart w:id="2" w:name="_GoBack"/>
      <w:bookmarkEnd w:id="2"/>
      <w:r w:rsidR="00DB3EF5">
        <w:rPr>
          <w:lang w:val="en"/>
        </w:rPr>
        <w:t xml:space="preserve">.  </w:t>
      </w:r>
    </w:p>
    <w:p w:rsidR="00DB3EF5" w:rsidRDefault="00DB3EF5" w:rsidP="00DB3EF5">
      <w:pPr>
        <w:rPr>
          <w:lang w:val="en"/>
        </w:rPr>
      </w:pPr>
    </w:p>
    <w:p w:rsidR="00C616B3" w:rsidRPr="00C616B3" w:rsidRDefault="00C616B3" w:rsidP="00C616B3">
      <w:pPr>
        <w:rPr>
          <w:lang w:val="en"/>
        </w:rPr>
      </w:pPr>
    </w:p>
    <w:p w:rsidR="00C616B3" w:rsidRPr="00C616B3" w:rsidRDefault="00C616B3" w:rsidP="00C616B3">
      <w:pPr>
        <w:rPr>
          <w:lang w:val="en"/>
        </w:rPr>
      </w:pPr>
    </w:p>
    <w:p w:rsidR="00C616B3" w:rsidRPr="00C616B3" w:rsidRDefault="00C616B3" w:rsidP="00DB3EF5">
      <w:pPr>
        <w:ind w:left="720"/>
        <w:rPr>
          <w:b/>
          <w:bCs/>
          <w:lang w:val="en"/>
        </w:rPr>
      </w:pPr>
    </w:p>
    <w:p w:rsidR="00C616B3" w:rsidRPr="00C616B3" w:rsidRDefault="00C616B3" w:rsidP="00C616B3">
      <w:pPr>
        <w:rPr>
          <w:lang w:val="en"/>
        </w:rPr>
      </w:pPr>
    </w:p>
    <w:p w:rsidR="00792282" w:rsidRPr="00D32A0F" w:rsidRDefault="00792282" w:rsidP="00C33EF3"/>
    <w:sectPr w:rsidR="00792282" w:rsidRPr="00D32A0F" w:rsidSect="00727E4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5A2" w:rsidRDefault="00AA35A2" w:rsidP="00BF44A2">
      <w:r>
        <w:separator/>
      </w:r>
    </w:p>
  </w:endnote>
  <w:endnote w:type="continuationSeparator" w:id="0">
    <w:p w:rsidR="00AA35A2" w:rsidRDefault="00AA35A2" w:rsidP="00BF4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5A2" w:rsidRDefault="00AA35A2" w:rsidP="00BF44A2">
      <w:r>
        <w:separator/>
      </w:r>
    </w:p>
  </w:footnote>
  <w:footnote w:type="continuationSeparator" w:id="0">
    <w:p w:rsidR="00AA35A2" w:rsidRPr="00BF44A2" w:rsidRDefault="00AA35A2" w:rsidP="00BF44A2">
      <w:r>
        <w:separator/>
      </w:r>
    </w:p>
  </w:footnote>
  <w:footnote w:type="continuationNotice" w:id="1">
    <w:p w:rsidR="00AA35A2" w:rsidRDefault="00AA35A2">
      <w:r>
        <w:t>(</w:t>
      </w:r>
      <w:proofErr w:type="gramStart"/>
      <w:r>
        <w:t>continued</w:t>
      </w:r>
      <w:proofErr w:type="gramEnd"/>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19882EC"/>
    <w:lvl w:ilvl="0">
      <w:start w:val="1"/>
      <w:numFmt w:val="decimal"/>
      <w:lvlText w:val="%1."/>
      <w:lvlJc w:val="left"/>
      <w:pPr>
        <w:tabs>
          <w:tab w:val="num" w:pos="1800"/>
        </w:tabs>
        <w:ind w:left="1800" w:hanging="360"/>
      </w:pPr>
    </w:lvl>
  </w:abstractNum>
  <w:abstractNum w:abstractNumId="1">
    <w:nsid w:val="FFFFFF7D"/>
    <w:multiLevelType w:val="singleLevel"/>
    <w:tmpl w:val="F96A111E"/>
    <w:lvl w:ilvl="0">
      <w:start w:val="1"/>
      <w:numFmt w:val="decimal"/>
      <w:lvlText w:val="%1."/>
      <w:lvlJc w:val="left"/>
      <w:pPr>
        <w:tabs>
          <w:tab w:val="num" w:pos="1440"/>
        </w:tabs>
        <w:ind w:left="1440" w:hanging="360"/>
      </w:pPr>
    </w:lvl>
  </w:abstractNum>
  <w:abstractNum w:abstractNumId="2">
    <w:nsid w:val="FFFFFF7E"/>
    <w:multiLevelType w:val="singleLevel"/>
    <w:tmpl w:val="6A1C306C"/>
    <w:lvl w:ilvl="0">
      <w:start w:val="1"/>
      <w:numFmt w:val="decimal"/>
      <w:lvlText w:val="%1."/>
      <w:lvlJc w:val="left"/>
      <w:pPr>
        <w:tabs>
          <w:tab w:val="num" w:pos="1080"/>
        </w:tabs>
        <w:ind w:left="1080" w:hanging="360"/>
      </w:pPr>
    </w:lvl>
  </w:abstractNum>
  <w:abstractNum w:abstractNumId="3">
    <w:nsid w:val="FFFFFF7F"/>
    <w:multiLevelType w:val="singleLevel"/>
    <w:tmpl w:val="FFD09562"/>
    <w:lvl w:ilvl="0">
      <w:start w:val="1"/>
      <w:numFmt w:val="decimal"/>
      <w:lvlText w:val="%1."/>
      <w:lvlJc w:val="left"/>
      <w:pPr>
        <w:tabs>
          <w:tab w:val="num" w:pos="720"/>
        </w:tabs>
        <w:ind w:left="720" w:hanging="360"/>
      </w:pPr>
    </w:lvl>
  </w:abstractNum>
  <w:abstractNum w:abstractNumId="4">
    <w:nsid w:val="FFFFFF80"/>
    <w:multiLevelType w:val="singleLevel"/>
    <w:tmpl w:val="E76E1D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B6241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F22A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EECDC4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B8C1432"/>
    <w:lvl w:ilvl="0">
      <w:start w:val="1"/>
      <w:numFmt w:val="decimal"/>
      <w:lvlText w:val="%1."/>
      <w:lvlJc w:val="left"/>
      <w:pPr>
        <w:tabs>
          <w:tab w:val="num" w:pos="360"/>
        </w:tabs>
        <w:ind w:left="360" w:hanging="360"/>
      </w:pPr>
    </w:lvl>
  </w:abstractNum>
  <w:abstractNum w:abstractNumId="9">
    <w:nsid w:val="FFFFFF89"/>
    <w:multiLevelType w:val="singleLevel"/>
    <w:tmpl w:val="4AC03926"/>
    <w:lvl w:ilvl="0">
      <w:start w:val="1"/>
      <w:numFmt w:val="bullet"/>
      <w:lvlText w:val=""/>
      <w:lvlJc w:val="left"/>
      <w:pPr>
        <w:tabs>
          <w:tab w:val="num" w:pos="360"/>
        </w:tabs>
        <w:ind w:left="360" w:hanging="360"/>
      </w:pPr>
      <w:rPr>
        <w:rFonts w:ascii="Symbol" w:hAnsi="Symbol" w:hint="default"/>
      </w:rPr>
    </w:lvl>
  </w:abstractNum>
  <w:abstractNum w:abstractNumId="10">
    <w:nsid w:val="082A653B"/>
    <w:multiLevelType w:val="hybridMultilevel"/>
    <w:tmpl w:val="A4B0A5DC"/>
    <w:lvl w:ilvl="0" w:tplc="69346C30">
      <w:start w:val="1"/>
      <w:numFmt w:val="decimal"/>
      <w:pStyle w:val="NumberedParagraphSingle"/>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855679B"/>
    <w:multiLevelType w:val="multilevel"/>
    <w:tmpl w:val="E7541A2A"/>
    <w:numStyleLink w:val="ListNumbers"/>
  </w:abstractNum>
  <w:abstractNum w:abstractNumId="12">
    <w:nsid w:val="0A4811F7"/>
    <w:multiLevelType w:val="hybridMultilevel"/>
    <w:tmpl w:val="C3F04560"/>
    <w:lvl w:ilvl="0" w:tplc="EEF01544">
      <w:start w:val="1"/>
      <w:numFmt w:val="upperLetter"/>
      <w:pStyle w:val="LetteredParagraphSingle"/>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960B76"/>
    <w:multiLevelType w:val="hybridMultilevel"/>
    <w:tmpl w:val="CA4A2FE8"/>
    <w:lvl w:ilvl="0" w:tplc="EFCC0006">
      <w:start w:val="1"/>
      <w:numFmt w:val="upperLetter"/>
      <w:pStyle w:val="LetteredParagraphDouble"/>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CF464B"/>
    <w:multiLevelType w:val="hybridMultilevel"/>
    <w:tmpl w:val="E202E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FF0437"/>
    <w:multiLevelType w:val="multilevel"/>
    <w:tmpl w:val="E7541A2A"/>
    <w:styleLink w:val="ListNumbers"/>
    <w:lvl w:ilvl="0">
      <w:start w:val="1"/>
      <w:numFmt w:val="decimal"/>
      <w:pStyle w:val="ListNumber"/>
      <w:lvlText w:val="%1."/>
      <w:lvlJc w:val="left"/>
      <w:pPr>
        <w:tabs>
          <w:tab w:val="num" w:pos="360"/>
        </w:tabs>
        <w:ind w:left="360" w:hanging="360"/>
      </w:pPr>
      <w:rPr>
        <w:rFonts w:hint="default"/>
      </w:rPr>
    </w:lvl>
    <w:lvl w:ilvl="1">
      <w:start w:val="1"/>
      <w:numFmt w:val="decimal"/>
      <w:pStyle w:val="ListNumber2"/>
      <w:lvlText w:val="%2."/>
      <w:lvlJc w:val="left"/>
      <w:pPr>
        <w:tabs>
          <w:tab w:val="num" w:pos="720"/>
        </w:tabs>
        <w:ind w:left="720" w:hanging="360"/>
      </w:pPr>
      <w:rPr>
        <w:rFonts w:hint="default"/>
      </w:rPr>
    </w:lvl>
    <w:lvl w:ilvl="2">
      <w:start w:val="1"/>
      <w:numFmt w:val="decimal"/>
      <w:pStyle w:val="ListNumber3"/>
      <w:lvlText w:val="%3."/>
      <w:lvlJc w:val="left"/>
      <w:pPr>
        <w:tabs>
          <w:tab w:val="num" w:pos="1080"/>
        </w:tabs>
        <w:ind w:left="1080" w:hanging="360"/>
      </w:pPr>
      <w:rPr>
        <w:rFonts w:hint="default"/>
      </w:rPr>
    </w:lvl>
    <w:lvl w:ilvl="3">
      <w:start w:val="1"/>
      <w:numFmt w:val="decimal"/>
      <w:pStyle w:val="ListNumber4"/>
      <w:lvlText w:val="%4."/>
      <w:lvlJc w:val="left"/>
      <w:pPr>
        <w:tabs>
          <w:tab w:val="num" w:pos="1440"/>
        </w:tabs>
        <w:ind w:left="1440" w:hanging="360"/>
      </w:pPr>
      <w:rPr>
        <w:rFonts w:hint="default"/>
      </w:rPr>
    </w:lvl>
    <w:lvl w:ilvl="4">
      <w:start w:val="1"/>
      <w:numFmt w:val="decimal"/>
      <w:pStyle w:val="ListNumber5"/>
      <w:lvlText w:val="%5."/>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6">
    <w:nsid w:val="2E0F3282"/>
    <w:multiLevelType w:val="multilevel"/>
    <w:tmpl w:val="371826C2"/>
    <w:styleLink w:val="CovingtonHeadings"/>
    <w:lvl w:ilvl="0">
      <w:start w:val="1"/>
      <w:numFmt w:val="upperRoman"/>
      <w:pStyle w:val="Heading1"/>
      <w:lvlText w:val="%1."/>
      <w:lvlJc w:val="left"/>
      <w:pPr>
        <w:tabs>
          <w:tab w:val="num" w:pos="720"/>
        </w:tabs>
        <w:ind w:left="720" w:hanging="720"/>
      </w:pPr>
      <w:rPr>
        <w:rFonts w:asciiTheme="majorHAnsi" w:hAnsiTheme="majorHAnsi" w:hint="default"/>
        <w:sz w:val="24"/>
      </w:rPr>
    </w:lvl>
    <w:lvl w:ilvl="1">
      <w:start w:val="1"/>
      <w:numFmt w:val="upperLetter"/>
      <w:pStyle w:val="Heading2"/>
      <w:lvlText w:val="%2."/>
      <w:lvlJc w:val="left"/>
      <w:pPr>
        <w:tabs>
          <w:tab w:val="num" w:pos="1440"/>
        </w:tabs>
        <w:ind w:left="1440" w:hanging="720"/>
      </w:pPr>
      <w:rPr>
        <w:rFonts w:hint="default"/>
      </w:rPr>
    </w:lvl>
    <w:lvl w:ilvl="2">
      <w:start w:val="1"/>
      <w:numFmt w:val="decimal"/>
      <w:pStyle w:val="Heading3"/>
      <w:lvlText w:val="%3."/>
      <w:lvlJc w:val="left"/>
      <w:pPr>
        <w:tabs>
          <w:tab w:val="num" w:pos="2160"/>
        </w:tabs>
        <w:ind w:left="2160" w:hanging="720"/>
      </w:pPr>
      <w:rPr>
        <w:rFonts w:hint="default"/>
      </w:rPr>
    </w:lvl>
    <w:lvl w:ilvl="3">
      <w:start w:val="1"/>
      <w:numFmt w:val="lowerLetter"/>
      <w:pStyle w:val="Heading4"/>
      <w:lvlText w:val="%4)"/>
      <w:lvlJc w:val="left"/>
      <w:pPr>
        <w:tabs>
          <w:tab w:val="num" w:pos="2880"/>
        </w:tabs>
        <w:ind w:left="2880" w:hanging="720"/>
      </w:pPr>
      <w:rPr>
        <w:rFonts w:hint="default"/>
      </w:rPr>
    </w:lvl>
    <w:lvl w:ilvl="4">
      <w:start w:val="1"/>
      <w:numFmt w:val="decimal"/>
      <w:pStyle w:val="Heading5"/>
      <w:lvlText w:val="(%5)"/>
      <w:lvlJc w:val="left"/>
      <w:pPr>
        <w:tabs>
          <w:tab w:val="num" w:pos="3600"/>
        </w:tabs>
        <w:ind w:left="3600" w:hanging="720"/>
      </w:pPr>
      <w:rPr>
        <w:rFonts w:hint="default"/>
      </w:rPr>
    </w:lvl>
    <w:lvl w:ilvl="5">
      <w:start w:val="1"/>
      <w:numFmt w:val="lowerLetter"/>
      <w:pStyle w:val="Heading6"/>
      <w:lvlText w:val="(%6)"/>
      <w:lvlJc w:val="left"/>
      <w:pPr>
        <w:tabs>
          <w:tab w:val="num" w:pos="4320"/>
        </w:tabs>
        <w:ind w:left="4320" w:hanging="720"/>
      </w:pPr>
      <w:rPr>
        <w:rFonts w:hint="default"/>
      </w:rPr>
    </w:lvl>
    <w:lvl w:ilvl="6">
      <w:start w:val="1"/>
      <w:numFmt w:val="lowerRoman"/>
      <w:pStyle w:val="Heading7"/>
      <w:lvlText w:val="(%7)"/>
      <w:lvlJc w:val="left"/>
      <w:pPr>
        <w:tabs>
          <w:tab w:val="num" w:pos="5040"/>
        </w:tabs>
        <w:ind w:left="5040" w:hanging="720"/>
      </w:pPr>
      <w:rPr>
        <w:rFonts w:hint="default"/>
      </w:rPr>
    </w:lvl>
    <w:lvl w:ilvl="7">
      <w:start w:val="1"/>
      <w:numFmt w:val="lowerLetter"/>
      <w:pStyle w:val="Heading8"/>
      <w:lvlText w:val="(%8)"/>
      <w:lvlJc w:val="left"/>
      <w:pPr>
        <w:tabs>
          <w:tab w:val="num" w:pos="5760"/>
        </w:tabs>
        <w:ind w:left="5760" w:hanging="720"/>
      </w:pPr>
      <w:rPr>
        <w:rFonts w:hint="default"/>
      </w:rPr>
    </w:lvl>
    <w:lvl w:ilvl="8">
      <w:start w:val="1"/>
      <w:numFmt w:val="lowerRoman"/>
      <w:pStyle w:val="Heading9"/>
      <w:lvlText w:val="(%9)"/>
      <w:lvlJc w:val="left"/>
      <w:pPr>
        <w:tabs>
          <w:tab w:val="num" w:pos="6480"/>
        </w:tabs>
        <w:ind w:left="6480" w:hanging="720"/>
      </w:pPr>
      <w:rPr>
        <w:rFonts w:hint="default"/>
      </w:rPr>
    </w:lvl>
  </w:abstractNum>
  <w:abstractNum w:abstractNumId="17">
    <w:nsid w:val="37267B4C"/>
    <w:multiLevelType w:val="hybridMultilevel"/>
    <w:tmpl w:val="B83AFF24"/>
    <w:lvl w:ilvl="0" w:tplc="8EB4106C">
      <w:start w:val="1"/>
      <w:numFmt w:val="decimal"/>
      <w:pStyle w:val="NumberedParagraphDouble"/>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CD0352A"/>
    <w:multiLevelType w:val="multilevel"/>
    <w:tmpl w:val="1C28AD60"/>
    <w:styleLink w:val="ListBullets"/>
    <w:lvl w:ilvl="0">
      <w:start w:val="1"/>
      <w:numFmt w:val="bullet"/>
      <w:pStyle w:val="ListBullet"/>
      <w:lvlText w:val=""/>
      <w:lvlJc w:val="left"/>
      <w:pPr>
        <w:tabs>
          <w:tab w:val="num" w:pos="360"/>
        </w:tabs>
        <w:ind w:left="360" w:hanging="360"/>
      </w:pPr>
      <w:rPr>
        <w:rFonts w:ascii="Symbol" w:hAnsi="Symbol" w:hint="default"/>
        <w:color w:val="auto"/>
      </w:rPr>
    </w:lvl>
    <w:lvl w:ilvl="1">
      <w:start w:val="1"/>
      <w:numFmt w:val="bullet"/>
      <w:pStyle w:val="ListBullet2"/>
      <w:lvlText w:val=""/>
      <w:lvlJc w:val="left"/>
      <w:pPr>
        <w:tabs>
          <w:tab w:val="num" w:pos="720"/>
        </w:tabs>
        <w:ind w:left="720" w:hanging="360"/>
      </w:pPr>
      <w:rPr>
        <w:rFonts w:ascii="Symbol" w:hAnsi="Symbol" w:hint="default"/>
        <w:color w:val="auto"/>
      </w:rPr>
    </w:lvl>
    <w:lvl w:ilvl="2">
      <w:start w:val="1"/>
      <w:numFmt w:val="bullet"/>
      <w:pStyle w:val="ListBullet3"/>
      <w:lvlText w:val=""/>
      <w:lvlJc w:val="left"/>
      <w:pPr>
        <w:tabs>
          <w:tab w:val="num" w:pos="1080"/>
        </w:tabs>
        <w:ind w:left="1080" w:hanging="360"/>
      </w:pPr>
      <w:rPr>
        <w:rFonts w:ascii="Symbol" w:hAnsi="Symbol" w:hint="default"/>
        <w:color w:val="auto"/>
      </w:rPr>
    </w:lvl>
    <w:lvl w:ilvl="3">
      <w:start w:val="1"/>
      <w:numFmt w:val="bullet"/>
      <w:pStyle w:val="ListBullet4"/>
      <w:lvlText w:val=""/>
      <w:lvlJc w:val="left"/>
      <w:pPr>
        <w:tabs>
          <w:tab w:val="num" w:pos="1440"/>
        </w:tabs>
        <w:ind w:left="1440" w:hanging="360"/>
      </w:pPr>
      <w:rPr>
        <w:rFonts w:ascii="Symbol" w:hAnsi="Symbol" w:hint="default"/>
        <w:color w:val="auto"/>
      </w:rPr>
    </w:lvl>
    <w:lvl w:ilvl="4">
      <w:start w:val="1"/>
      <w:numFmt w:val="bullet"/>
      <w:pStyle w:val="ListBullet5"/>
      <w:lvlText w:val=""/>
      <w:lvlJc w:val="left"/>
      <w:pPr>
        <w:tabs>
          <w:tab w:val="num" w:pos="1800"/>
        </w:tabs>
        <w:ind w:left="1800" w:hanging="360"/>
      </w:pPr>
      <w:rPr>
        <w:rFonts w:ascii="Symbol" w:hAnsi="Symbol" w:hint="default"/>
        <w:color w:val="auto"/>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9">
    <w:nsid w:val="731831EC"/>
    <w:multiLevelType w:val="multilevel"/>
    <w:tmpl w:val="BE2AE8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E531461"/>
    <w:multiLevelType w:val="multilevel"/>
    <w:tmpl w:val="1C28AD60"/>
    <w:numStyleLink w:val="ListBullets"/>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6"/>
  </w:num>
  <w:num w:numId="20">
    <w:abstractNumId w:val="16"/>
  </w:num>
  <w:num w:numId="21">
    <w:abstractNumId w:val="16"/>
  </w:num>
  <w:num w:numId="22">
    <w:abstractNumId w:val="18"/>
  </w:num>
  <w:num w:numId="23">
    <w:abstractNumId w:val="15"/>
  </w:num>
  <w:num w:numId="24">
    <w:abstractNumId w:val="13"/>
  </w:num>
  <w:num w:numId="25">
    <w:abstractNumId w:val="12"/>
  </w:num>
  <w:num w:numId="26">
    <w:abstractNumId w:val="17"/>
  </w:num>
  <w:num w:numId="27">
    <w:abstractNumId w:val="10"/>
  </w:num>
  <w:num w:numId="28">
    <w:abstractNumId w:val="20"/>
  </w:num>
  <w:num w:numId="29">
    <w:abstractNumId w:val="11"/>
  </w:num>
  <w:num w:numId="30">
    <w:abstractNumId w:val="19"/>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9"/>
  <w:proofState w:grammar="clean"/>
  <w:stylePaneSortMethod w:val="0000"/>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6B3"/>
    <w:rsid w:val="000816AD"/>
    <w:rsid w:val="00092A36"/>
    <w:rsid w:val="000A3C03"/>
    <w:rsid w:val="001A12A3"/>
    <w:rsid w:val="001B364F"/>
    <w:rsid w:val="001C5B73"/>
    <w:rsid w:val="001D196C"/>
    <w:rsid w:val="001D7271"/>
    <w:rsid w:val="001E0028"/>
    <w:rsid w:val="001E5F71"/>
    <w:rsid w:val="00233E7F"/>
    <w:rsid w:val="00245A1C"/>
    <w:rsid w:val="0026752C"/>
    <w:rsid w:val="00317C01"/>
    <w:rsid w:val="003915E1"/>
    <w:rsid w:val="003B29F5"/>
    <w:rsid w:val="003B49FC"/>
    <w:rsid w:val="003B6EF3"/>
    <w:rsid w:val="003B7BF1"/>
    <w:rsid w:val="003D5FA2"/>
    <w:rsid w:val="003E6F0E"/>
    <w:rsid w:val="004067CC"/>
    <w:rsid w:val="00436314"/>
    <w:rsid w:val="004757AA"/>
    <w:rsid w:val="00477584"/>
    <w:rsid w:val="004C2E4B"/>
    <w:rsid w:val="00552648"/>
    <w:rsid w:val="00585238"/>
    <w:rsid w:val="005D38EE"/>
    <w:rsid w:val="006767E4"/>
    <w:rsid w:val="00693F7A"/>
    <w:rsid w:val="00696796"/>
    <w:rsid w:val="006A5EF8"/>
    <w:rsid w:val="006B7EC7"/>
    <w:rsid w:val="006D5D2C"/>
    <w:rsid w:val="006E72C2"/>
    <w:rsid w:val="00727E49"/>
    <w:rsid w:val="00791FC5"/>
    <w:rsid w:val="00792282"/>
    <w:rsid w:val="007A7997"/>
    <w:rsid w:val="007C2AE4"/>
    <w:rsid w:val="008201FD"/>
    <w:rsid w:val="00822577"/>
    <w:rsid w:val="008C1E98"/>
    <w:rsid w:val="00991E72"/>
    <w:rsid w:val="009D6B7C"/>
    <w:rsid w:val="00A3705B"/>
    <w:rsid w:val="00A46D2D"/>
    <w:rsid w:val="00AA35A2"/>
    <w:rsid w:val="00AA6CF0"/>
    <w:rsid w:val="00B15AB7"/>
    <w:rsid w:val="00B160B0"/>
    <w:rsid w:val="00BA3F32"/>
    <w:rsid w:val="00BB6937"/>
    <w:rsid w:val="00BF44A2"/>
    <w:rsid w:val="00C119CB"/>
    <w:rsid w:val="00C17B4C"/>
    <w:rsid w:val="00C33EF3"/>
    <w:rsid w:val="00C616B3"/>
    <w:rsid w:val="00C624E7"/>
    <w:rsid w:val="00C66891"/>
    <w:rsid w:val="00C840DD"/>
    <w:rsid w:val="00CA0673"/>
    <w:rsid w:val="00CB295B"/>
    <w:rsid w:val="00CC750B"/>
    <w:rsid w:val="00CD17B8"/>
    <w:rsid w:val="00D16105"/>
    <w:rsid w:val="00D24FC4"/>
    <w:rsid w:val="00D32A0F"/>
    <w:rsid w:val="00D71515"/>
    <w:rsid w:val="00D87DCD"/>
    <w:rsid w:val="00DB3EF5"/>
    <w:rsid w:val="00E13C53"/>
    <w:rsid w:val="00EB3F9A"/>
    <w:rsid w:val="00FA2C60"/>
    <w:rsid w:val="00FC5C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0" w:defQFormat="0" w:count="267">
    <w:lsdException w:name="Normal" w:semiHidden="0" w:uiPriority="19" w:qFormat="1"/>
    <w:lsdException w:name="heading 1" w:semiHidden="0" w:uiPriority="4" w:qFormat="1"/>
    <w:lsdException w:name="heading 2" w:uiPriority="4" w:unhideWhenUsed="1" w:qFormat="1"/>
    <w:lsdException w:name="heading 3" w:uiPriority="4" w:unhideWhenUsed="1" w:qFormat="1"/>
    <w:lsdException w:name="heading 4" w:uiPriority="4" w:unhideWhenUsed="1" w:qFormat="1"/>
    <w:lsdException w:name="heading 5" w:uiPriority="4" w:unhideWhenUsed="1" w:qFormat="1"/>
    <w:lsdException w:name="heading 6" w:uiPriority="4" w:unhideWhenUsed="1" w:qFormat="1"/>
    <w:lsdException w:name="heading 7" w:uiPriority="4" w:unhideWhenUsed="1" w:qFormat="1"/>
    <w:lsdException w:name="heading 8" w:uiPriority="4" w:unhideWhenUsed="1" w:qFormat="1"/>
    <w:lsdException w:name="heading 9" w:uiPriority="4"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semiHidden="0" w:uiPriority="5" w:qFormat="1"/>
    <w:lsdException w:name="List Bullet" w:semiHidden="0" w:uiPriority="6" w:qFormat="1"/>
    <w:lsdException w:name="List Number" w:semiHidden="0" w:uiPriority="7" w:qFormat="1"/>
    <w:lsdException w:name="List 2" w:semiHidden="0" w:uiPriority="5" w:qFormat="1"/>
    <w:lsdException w:name="List 3" w:semiHidden="0" w:uiPriority="5"/>
    <w:lsdException w:name="List 4" w:semiHidden="0" w:uiPriority="5"/>
    <w:lsdException w:name="List 5" w:semiHidden="0" w:uiPriority="5"/>
    <w:lsdException w:name="List Bullet 2" w:semiHidden="0" w:uiPriority="6" w:qFormat="1"/>
    <w:lsdException w:name="List Bullet 3" w:semiHidden="0" w:uiPriority="6"/>
    <w:lsdException w:name="List Bullet 4" w:semiHidden="0" w:uiPriority="6"/>
    <w:lsdException w:name="List Bullet 5" w:semiHidden="0" w:uiPriority="6"/>
    <w:lsdException w:name="List Number 2" w:semiHidden="0" w:uiPriority="7" w:qFormat="1"/>
    <w:lsdException w:name="List Number 3" w:semiHidden="0" w:uiPriority="7"/>
    <w:lsdException w:name="List Number 4" w:semiHidden="0" w:uiPriority="7"/>
    <w:lsdException w:name="List Number 5" w:semiHidden="0" w:uiPriority="7"/>
    <w:lsdException w:name="Title" w:semiHidden="0" w:uiPriority="10" w:qFormat="1"/>
    <w:lsdException w:name="Closing" w:unhideWhenUsed="1"/>
    <w:lsdException w:name="Signature" w:semiHidden="0"/>
    <w:lsdException w:name="Default Paragraph Font" w:uiPriority="1" w:unhideWhenUsed="1"/>
    <w:lsdException w:name="Body Text" w:uiPriority="0" w:unhideWhenUsed="1" w:qFormat="1"/>
    <w:lsdException w:name="Body Text Indent" w:uiPriority="0" w:unhideWhenUsed="1"/>
    <w:lsdException w:name="List Continue" w:semiHidden="0" w:uiPriority="8" w:qFormat="1"/>
    <w:lsdException w:name="List Continue 2" w:semiHidden="0" w:uiPriority="8" w:qFormat="1"/>
    <w:lsdException w:name="List Continue 3" w:semiHidden="0" w:uiPriority="8"/>
    <w:lsdException w:name="List Continue 4" w:semiHidden="0" w:uiPriority="8"/>
    <w:lsdException w:name="List Continue 5" w:semiHidden="0" w:uiPriority="8"/>
    <w:lsdException w:name="Message Header" w:unhideWhenUsed="1"/>
    <w:lsdException w:name="Subtitle" w:semiHidden="0" w:uiPriority="11" w:qFormat="1"/>
    <w:lsdException w:name="Salutation" w:unhideWhenUsed="1"/>
    <w:lsdException w:name="Date" w:unhideWhenUsed="1"/>
    <w:lsdException w:name="Body Text First Indent" w:uiPriority="0" w:unhideWhenUsed="1" w:qFormat="1"/>
    <w:lsdException w:name="Body Text First Indent 2" w:uiPriority="0" w:unhideWhenUsed="1"/>
    <w:lsdException w:name="Note Heading" w:unhideWhenUsed="1"/>
    <w:lsdException w:name="Body Text 2" w:unhideWhenUsed="1"/>
    <w:lsdException w:name="Body Text Indent 2" w:uiPriority="0" w:unhideWhenUsed="1"/>
    <w:lsdException w:name="Body Text Indent 3" w:unhideWhenUsed="1"/>
    <w:lsdException w:name="Block Text" w:uiPriority="2" w:unhideWhenUsed="1" w:qFormat="1"/>
    <w:lsdException w:name="Hyperlink" w:unhideWhenUsed="1"/>
    <w:lsdException w:name="FollowedHyperlink" w:unhideWhenUsed="1"/>
    <w:lsdException w:name="Strong" w:uiPriority="22"/>
    <w:lsdException w:name="Emphasis" w:uiPriority="2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9"/>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unhideWhenUsed="1"/>
    <w:lsdException w:name="TOC Heading" w:uiPriority="39" w:unhideWhenUsed="1"/>
  </w:latentStyles>
  <w:style w:type="paragraph" w:default="1" w:styleId="Normal">
    <w:name w:val="Normal"/>
    <w:uiPriority w:val="19"/>
    <w:qFormat/>
    <w:rsid w:val="003B6EF3"/>
  </w:style>
  <w:style w:type="paragraph" w:styleId="Heading1">
    <w:name w:val="heading 1"/>
    <w:basedOn w:val="Normal"/>
    <w:link w:val="Heading1Char"/>
    <w:uiPriority w:val="4"/>
    <w:qFormat/>
    <w:rsid w:val="00C66891"/>
    <w:pPr>
      <w:numPr>
        <w:numId w:val="21"/>
      </w:numPr>
      <w:spacing w:after="240"/>
      <w:outlineLvl w:val="0"/>
    </w:pPr>
    <w:rPr>
      <w:rFonts w:asciiTheme="majorHAnsi" w:eastAsiaTheme="majorEastAsia" w:hAnsiTheme="majorHAnsi" w:cstheme="majorBidi"/>
      <w:bCs/>
      <w:color w:val="000000" w:themeColor="accent1" w:themeShade="BF"/>
      <w:szCs w:val="28"/>
    </w:rPr>
  </w:style>
  <w:style w:type="paragraph" w:styleId="Heading2">
    <w:name w:val="heading 2"/>
    <w:basedOn w:val="Normal"/>
    <w:link w:val="Heading2Char"/>
    <w:uiPriority w:val="4"/>
    <w:qFormat/>
    <w:rsid w:val="00C66891"/>
    <w:pPr>
      <w:numPr>
        <w:ilvl w:val="1"/>
        <w:numId w:val="21"/>
      </w:numPr>
      <w:spacing w:after="240"/>
      <w:outlineLvl w:val="1"/>
    </w:pPr>
    <w:rPr>
      <w:rFonts w:asciiTheme="majorHAnsi" w:eastAsiaTheme="majorEastAsia" w:hAnsiTheme="majorHAnsi" w:cstheme="majorBidi"/>
      <w:bCs/>
      <w:color w:val="000000" w:themeColor="accent1"/>
      <w:szCs w:val="26"/>
    </w:rPr>
  </w:style>
  <w:style w:type="paragraph" w:styleId="Heading3">
    <w:name w:val="heading 3"/>
    <w:basedOn w:val="Normal"/>
    <w:link w:val="Heading3Char"/>
    <w:uiPriority w:val="4"/>
    <w:qFormat/>
    <w:rsid w:val="00C66891"/>
    <w:pPr>
      <w:numPr>
        <w:ilvl w:val="2"/>
        <w:numId w:val="21"/>
      </w:numPr>
      <w:spacing w:after="240"/>
      <w:outlineLvl w:val="2"/>
    </w:pPr>
    <w:rPr>
      <w:rFonts w:asciiTheme="majorHAnsi" w:eastAsiaTheme="majorEastAsia" w:hAnsiTheme="majorHAnsi" w:cstheme="majorBidi"/>
      <w:bCs/>
      <w:color w:val="000000" w:themeColor="accent1"/>
    </w:rPr>
  </w:style>
  <w:style w:type="paragraph" w:styleId="Heading4">
    <w:name w:val="heading 4"/>
    <w:basedOn w:val="Normal"/>
    <w:link w:val="Heading4Char"/>
    <w:uiPriority w:val="4"/>
    <w:qFormat/>
    <w:rsid w:val="00C66891"/>
    <w:pPr>
      <w:numPr>
        <w:ilvl w:val="3"/>
        <w:numId w:val="21"/>
      </w:numPr>
      <w:spacing w:after="240"/>
      <w:outlineLvl w:val="3"/>
    </w:pPr>
    <w:rPr>
      <w:rFonts w:asciiTheme="majorHAnsi" w:eastAsiaTheme="majorEastAsia" w:hAnsiTheme="majorHAnsi" w:cstheme="majorBidi"/>
      <w:bCs/>
      <w:iCs/>
      <w:color w:val="000000" w:themeColor="accent1"/>
    </w:rPr>
  </w:style>
  <w:style w:type="paragraph" w:styleId="Heading5">
    <w:name w:val="heading 5"/>
    <w:basedOn w:val="Normal"/>
    <w:link w:val="Heading5Char"/>
    <w:uiPriority w:val="4"/>
    <w:qFormat/>
    <w:rsid w:val="00C66891"/>
    <w:pPr>
      <w:numPr>
        <w:ilvl w:val="4"/>
        <w:numId w:val="21"/>
      </w:numPr>
      <w:spacing w:after="240"/>
      <w:outlineLvl w:val="4"/>
    </w:pPr>
    <w:rPr>
      <w:rFonts w:asciiTheme="majorHAnsi" w:eastAsiaTheme="majorEastAsia" w:hAnsiTheme="majorHAnsi" w:cstheme="majorBidi"/>
      <w:color w:val="000000" w:themeColor="accent1" w:themeShade="7F"/>
    </w:rPr>
  </w:style>
  <w:style w:type="paragraph" w:styleId="Heading6">
    <w:name w:val="heading 6"/>
    <w:basedOn w:val="Normal"/>
    <w:link w:val="Heading6Char"/>
    <w:uiPriority w:val="4"/>
    <w:qFormat/>
    <w:rsid w:val="00C66891"/>
    <w:pPr>
      <w:numPr>
        <w:ilvl w:val="5"/>
        <w:numId w:val="21"/>
      </w:numPr>
      <w:spacing w:after="240"/>
      <w:outlineLvl w:val="5"/>
    </w:pPr>
    <w:rPr>
      <w:rFonts w:asciiTheme="majorHAnsi" w:eastAsiaTheme="majorEastAsia" w:hAnsiTheme="majorHAnsi" w:cstheme="majorBidi"/>
      <w:iCs/>
      <w:color w:val="000000" w:themeColor="accent1" w:themeShade="7F"/>
    </w:rPr>
  </w:style>
  <w:style w:type="paragraph" w:styleId="Heading7">
    <w:name w:val="heading 7"/>
    <w:basedOn w:val="Normal"/>
    <w:link w:val="Heading7Char"/>
    <w:uiPriority w:val="4"/>
    <w:qFormat/>
    <w:rsid w:val="00C66891"/>
    <w:pPr>
      <w:numPr>
        <w:ilvl w:val="6"/>
        <w:numId w:val="21"/>
      </w:numPr>
      <w:spacing w:after="240"/>
      <w:outlineLvl w:val="6"/>
    </w:pPr>
    <w:rPr>
      <w:rFonts w:asciiTheme="majorHAnsi" w:eastAsiaTheme="majorEastAsia" w:hAnsiTheme="majorHAnsi" w:cstheme="majorBidi"/>
      <w:iCs/>
      <w:color w:val="000000" w:themeColor="text1"/>
    </w:rPr>
  </w:style>
  <w:style w:type="paragraph" w:styleId="Heading8">
    <w:name w:val="heading 8"/>
    <w:basedOn w:val="Normal"/>
    <w:link w:val="Heading8Char"/>
    <w:uiPriority w:val="4"/>
    <w:qFormat/>
    <w:rsid w:val="00C66891"/>
    <w:pPr>
      <w:numPr>
        <w:ilvl w:val="7"/>
        <w:numId w:val="21"/>
      </w:numPr>
      <w:spacing w:after="240"/>
      <w:outlineLvl w:val="7"/>
    </w:pPr>
    <w:rPr>
      <w:rFonts w:asciiTheme="majorHAnsi" w:eastAsiaTheme="majorEastAsia" w:hAnsiTheme="majorHAnsi" w:cstheme="majorBidi"/>
      <w:color w:val="000000" w:themeColor="text1"/>
      <w:szCs w:val="20"/>
    </w:rPr>
  </w:style>
  <w:style w:type="paragraph" w:styleId="Heading9">
    <w:name w:val="heading 9"/>
    <w:basedOn w:val="Normal"/>
    <w:link w:val="Heading9Char"/>
    <w:uiPriority w:val="4"/>
    <w:qFormat/>
    <w:rsid w:val="00C66891"/>
    <w:pPr>
      <w:numPr>
        <w:ilvl w:val="8"/>
        <w:numId w:val="21"/>
      </w:numPr>
      <w:spacing w:after="240"/>
      <w:outlineLvl w:val="8"/>
    </w:pPr>
    <w:rPr>
      <w:rFonts w:asciiTheme="majorHAnsi" w:eastAsiaTheme="majorEastAsia" w:hAnsiTheme="majorHAnsi" w:cstheme="majorBidi"/>
      <w:iCs/>
      <w:color w:val="000000" w:themeColor="text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C66891"/>
    <w:pPr>
      <w:spacing w:after="240"/>
    </w:pPr>
  </w:style>
  <w:style w:type="character" w:customStyle="1" w:styleId="BodyTextChar">
    <w:name w:val="Body Text Char"/>
    <w:basedOn w:val="DefaultParagraphFont"/>
    <w:link w:val="BodyText"/>
    <w:rsid w:val="00C66891"/>
  </w:style>
  <w:style w:type="paragraph" w:styleId="BodyText2">
    <w:name w:val="Body Text 2"/>
    <w:basedOn w:val="BodyText"/>
    <w:link w:val="BodyText2Char"/>
    <w:uiPriority w:val="99"/>
    <w:rsid w:val="00C66891"/>
    <w:pPr>
      <w:spacing w:after="0" w:line="480" w:lineRule="auto"/>
    </w:pPr>
  </w:style>
  <w:style w:type="character" w:customStyle="1" w:styleId="BodyText2Char">
    <w:name w:val="Body Text 2 Char"/>
    <w:basedOn w:val="DefaultParagraphFont"/>
    <w:link w:val="BodyText2"/>
    <w:uiPriority w:val="99"/>
    <w:rsid w:val="00C66891"/>
  </w:style>
  <w:style w:type="paragraph" w:styleId="BodyTextFirstIndent">
    <w:name w:val="Body Text First Indent"/>
    <w:basedOn w:val="BodyText"/>
    <w:link w:val="BodyTextFirstIndentChar"/>
    <w:qFormat/>
    <w:rsid w:val="00C66891"/>
    <w:pPr>
      <w:ind w:firstLine="1440"/>
    </w:pPr>
  </w:style>
  <w:style w:type="character" w:customStyle="1" w:styleId="BodyTextFirstIndentChar">
    <w:name w:val="Body Text First Indent Char"/>
    <w:basedOn w:val="BodyTextChar"/>
    <w:link w:val="BodyTextFirstIndent"/>
    <w:rsid w:val="00C66891"/>
  </w:style>
  <w:style w:type="paragraph" w:styleId="BodyTextIndent">
    <w:name w:val="Body Text Indent"/>
    <w:basedOn w:val="BodyText"/>
    <w:link w:val="BodyTextIndentChar"/>
    <w:rsid w:val="00C66891"/>
    <w:pPr>
      <w:ind w:left="1440"/>
    </w:pPr>
  </w:style>
  <w:style w:type="character" w:customStyle="1" w:styleId="BodyTextIndentChar">
    <w:name w:val="Body Text Indent Char"/>
    <w:basedOn w:val="DefaultParagraphFont"/>
    <w:link w:val="BodyTextIndent"/>
    <w:rsid w:val="00C66891"/>
  </w:style>
  <w:style w:type="paragraph" w:styleId="BodyTextFirstIndent2">
    <w:name w:val="Body Text First Indent 2"/>
    <w:basedOn w:val="BodyTextFirstIndent"/>
    <w:link w:val="BodyTextFirstIndent2Char"/>
    <w:rsid w:val="00C66891"/>
    <w:pPr>
      <w:spacing w:after="0" w:line="480" w:lineRule="auto"/>
    </w:pPr>
  </w:style>
  <w:style w:type="character" w:customStyle="1" w:styleId="BodyTextFirstIndent2Char">
    <w:name w:val="Body Text First Indent 2 Char"/>
    <w:basedOn w:val="BodyTextIndentChar"/>
    <w:link w:val="BodyTextFirstIndent2"/>
    <w:rsid w:val="00C66891"/>
  </w:style>
  <w:style w:type="paragraph" w:styleId="BodyTextIndent2">
    <w:name w:val="Body Text Indent 2"/>
    <w:basedOn w:val="BodyTextIndent"/>
    <w:link w:val="BodyTextIndent2Char"/>
    <w:rsid w:val="00C66891"/>
    <w:pPr>
      <w:spacing w:after="0" w:line="480" w:lineRule="auto"/>
    </w:pPr>
  </w:style>
  <w:style w:type="character" w:customStyle="1" w:styleId="BodyTextIndent2Char">
    <w:name w:val="Body Text Indent 2 Char"/>
    <w:basedOn w:val="DefaultParagraphFont"/>
    <w:link w:val="BodyTextIndent2"/>
    <w:rsid w:val="00C66891"/>
  </w:style>
  <w:style w:type="paragraph" w:customStyle="1" w:styleId="BodyTextHalfIndent">
    <w:name w:val="Body Text Half Indent"/>
    <w:basedOn w:val="BodyText"/>
    <w:link w:val="BodyTextHalfIndentChar"/>
    <w:rsid w:val="00C66891"/>
    <w:pPr>
      <w:ind w:left="720"/>
    </w:pPr>
  </w:style>
  <w:style w:type="paragraph" w:customStyle="1" w:styleId="BodyTextHalfIndent2">
    <w:name w:val="Body Text Half Indent 2"/>
    <w:basedOn w:val="BodyTextHalfIndent"/>
    <w:link w:val="BodyTextHalfIndent2Char"/>
    <w:rsid w:val="00C66891"/>
    <w:pPr>
      <w:spacing w:after="0" w:line="480" w:lineRule="auto"/>
    </w:pPr>
  </w:style>
  <w:style w:type="character" w:customStyle="1" w:styleId="BodyTextHalfIndentChar">
    <w:name w:val="Body Text Half Indent Char"/>
    <w:basedOn w:val="BodyTextChar"/>
    <w:link w:val="BodyTextHalfIndent"/>
    <w:rsid w:val="00C66891"/>
  </w:style>
  <w:style w:type="paragraph" w:customStyle="1" w:styleId="BodyTextFirstHalfIndent">
    <w:name w:val="Body Text First Half Indent"/>
    <w:basedOn w:val="BodyText"/>
    <w:link w:val="BodyTextFirstHalfIndentChar"/>
    <w:rsid w:val="00C66891"/>
    <w:pPr>
      <w:ind w:firstLine="720"/>
    </w:pPr>
  </w:style>
  <w:style w:type="character" w:customStyle="1" w:styleId="BodyTextHalfIndent2Char">
    <w:name w:val="Body Text Half Indent 2 Char"/>
    <w:basedOn w:val="BodyTextHalfIndentChar"/>
    <w:link w:val="BodyTextHalfIndent2"/>
    <w:rsid w:val="00C66891"/>
  </w:style>
  <w:style w:type="paragraph" w:customStyle="1" w:styleId="BodyTextFirstHalfIndent2">
    <w:name w:val="Body Text First Half Indent 2"/>
    <w:basedOn w:val="BodyTextFirstHalfIndent"/>
    <w:link w:val="BodyTextFirstHalfIndent2Char"/>
    <w:rsid w:val="00C66891"/>
    <w:pPr>
      <w:spacing w:after="0" w:line="480" w:lineRule="auto"/>
    </w:pPr>
  </w:style>
  <w:style w:type="character" w:customStyle="1" w:styleId="BodyTextFirstHalfIndentChar">
    <w:name w:val="Body Text First Half Indent Char"/>
    <w:basedOn w:val="BodyTextChar"/>
    <w:link w:val="BodyTextFirstHalfIndent"/>
    <w:rsid w:val="00C66891"/>
  </w:style>
  <w:style w:type="paragraph" w:styleId="EnvelopeAddress">
    <w:name w:val="envelope address"/>
    <w:basedOn w:val="Normal"/>
    <w:uiPriority w:val="99"/>
    <w:semiHidden/>
    <w:unhideWhenUsed/>
    <w:rsid w:val="00C66891"/>
    <w:pPr>
      <w:framePr w:w="7920" w:h="1987" w:hRule="exact" w:hSpace="187" w:wrap="around" w:hAnchor="page" w:xAlign="center" w:yAlign="bottom"/>
      <w:ind w:left="2880"/>
    </w:pPr>
    <w:rPr>
      <w:rFonts w:eastAsiaTheme="majorEastAsia" w:cstheme="majorBidi"/>
    </w:rPr>
  </w:style>
  <w:style w:type="character" w:customStyle="1" w:styleId="BodyTextFirstHalfIndent2Char">
    <w:name w:val="Body Text First Half Indent 2 Char"/>
    <w:basedOn w:val="BodyTextFirstHalfIndentChar"/>
    <w:link w:val="BodyTextFirstHalfIndent2"/>
    <w:rsid w:val="00C66891"/>
  </w:style>
  <w:style w:type="paragraph" w:styleId="EnvelopeReturn">
    <w:name w:val="envelope return"/>
    <w:basedOn w:val="Normal"/>
    <w:uiPriority w:val="99"/>
    <w:semiHidden/>
    <w:unhideWhenUsed/>
    <w:rsid w:val="00C66891"/>
    <w:rPr>
      <w:rFonts w:eastAsiaTheme="majorEastAsia" w:cstheme="majorBidi"/>
      <w:sz w:val="20"/>
      <w:szCs w:val="20"/>
    </w:rPr>
  </w:style>
  <w:style w:type="paragraph" w:styleId="Footer">
    <w:name w:val="footer"/>
    <w:basedOn w:val="Normal"/>
    <w:link w:val="FooterChar"/>
    <w:uiPriority w:val="99"/>
    <w:semiHidden/>
    <w:rsid w:val="00C66891"/>
    <w:pPr>
      <w:tabs>
        <w:tab w:val="center" w:pos="4680"/>
        <w:tab w:val="right" w:pos="9360"/>
      </w:tabs>
    </w:pPr>
  </w:style>
  <w:style w:type="character" w:customStyle="1" w:styleId="FooterChar">
    <w:name w:val="Footer Char"/>
    <w:basedOn w:val="DefaultParagraphFont"/>
    <w:link w:val="Footer"/>
    <w:uiPriority w:val="99"/>
    <w:semiHidden/>
    <w:rsid w:val="000A3C03"/>
  </w:style>
  <w:style w:type="paragraph" w:styleId="Header">
    <w:name w:val="header"/>
    <w:basedOn w:val="Normal"/>
    <w:link w:val="HeaderChar"/>
    <w:uiPriority w:val="99"/>
    <w:semiHidden/>
    <w:rsid w:val="00C66891"/>
    <w:pPr>
      <w:tabs>
        <w:tab w:val="center" w:pos="4680"/>
        <w:tab w:val="right" w:pos="9360"/>
      </w:tabs>
    </w:pPr>
  </w:style>
  <w:style w:type="character" w:customStyle="1" w:styleId="HeaderChar">
    <w:name w:val="Header Char"/>
    <w:basedOn w:val="DefaultParagraphFont"/>
    <w:link w:val="Header"/>
    <w:uiPriority w:val="99"/>
    <w:semiHidden/>
    <w:rsid w:val="000A3C03"/>
  </w:style>
  <w:style w:type="paragraph" w:styleId="NormalIndent">
    <w:name w:val="Normal Indent"/>
    <w:basedOn w:val="Normal"/>
    <w:uiPriority w:val="99"/>
    <w:semiHidden/>
    <w:unhideWhenUsed/>
    <w:rsid w:val="00C66891"/>
    <w:pPr>
      <w:ind w:left="1440"/>
    </w:pPr>
  </w:style>
  <w:style w:type="paragraph" w:customStyle="1" w:styleId="NormalHalfIndent">
    <w:name w:val="Normal Half Indent"/>
    <w:basedOn w:val="Normal"/>
    <w:semiHidden/>
    <w:rsid w:val="00C66891"/>
    <w:pPr>
      <w:ind w:left="720"/>
    </w:pPr>
  </w:style>
  <w:style w:type="paragraph" w:styleId="Salutation">
    <w:name w:val="Salutation"/>
    <w:basedOn w:val="Normal"/>
    <w:next w:val="Normal"/>
    <w:link w:val="SalutationChar"/>
    <w:uiPriority w:val="99"/>
    <w:rsid w:val="00B160B0"/>
    <w:pPr>
      <w:spacing w:after="240"/>
    </w:pPr>
  </w:style>
  <w:style w:type="character" w:customStyle="1" w:styleId="SalutationChar">
    <w:name w:val="Salutation Char"/>
    <w:basedOn w:val="DefaultParagraphFont"/>
    <w:link w:val="Salutation"/>
    <w:uiPriority w:val="99"/>
    <w:rsid w:val="00585238"/>
  </w:style>
  <w:style w:type="paragraph" w:styleId="Title">
    <w:name w:val="Title"/>
    <w:basedOn w:val="Normal"/>
    <w:next w:val="Normal"/>
    <w:link w:val="TitleChar"/>
    <w:uiPriority w:val="10"/>
    <w:qFormat/>
    <w:rsid w:val="00C66891"/>
    <w:pPr>
      <w:spacing w:after="240"/>
      <w:contextualSpacing/>
      <w:jc w:val="center"/>
      <w:outlineLvl w:val="0"/>
    </w:pPr>
    <w:rPr>
      <w:rFonts w:asciiTheme="majorHAnsi" w:eastAsiaTheme="majorEastAsia" w:hAnsiTheme="majorHAnsi" w:cstheme="majorBidi"/>
      <w:b/>
      <w:color w:val="000000" w:themeColor="text1"/>
      <w:szCs w:val="52"/>
    </w:rPr>
  </w:style>
  <w:style w:type="character" w:customStyle="1" w:styleId="TitleChar">
    <w:name w:val="Title Char"/>
    <w:basedOn w:val="DefaultParagraphFont"/>
    <w:link w:val="Title"/>
    <w:uiPriority w:val="10"/>
    <w:rsid w:val="00C66891"/>
    <w:rPr>
      <w:rFonts w:asciiTheme="majorHAnsi" w:eastAsiaTheme="majorEastAsia" w:hAnsiTheme="majorHAnsi" w:cstheme="majorBidi"/>
      <w:b/>
      <w:color w:val="000000" w:themeColor="text1"/>
      <w:szCs w:val="52"/>
    </w:rPr>
  </w:style>
  <w:style w:type="paragraph" w:styleId="FootnoteText">
    <w:name w:val="footnote text"/>
    <w:basedOn w:val="Normal"/>
    <w:link w:val="FootnoteTextChar"/>
    <w:uiPriority w:val="99"/>
    <w:semiHidden/>
    <w:unhideWhenUsed/>
    <w:rsid w:val="00C66891"/>
    <w:pPr>
      <w:spacing w:after="120" w:line="260" w:lineRule="exact"/>
    </w:pPr>
    <w:rPr>
      <w:szCs w:val="20"/>
    </w:rPr>
  </w:style>
  <w:style w:type="character" w:customStyle="1" w:styleId="FootnoteTextChar">
    <w:name w:val="Footnote Text Char"/>
    <w:basedOn w:val="DefaultParagraphFont"/>
    <w:link w:val="FootnoteText"/>
    <w:uiPriority w:val="99"/>
    <w:semiHidden/>
    <w:rsid w:val="00C66891"/>
    <w:rPr>
      <w:szCs w:val="20"/>
    </w:rPr>
  </w:style>
  <w:style w:type="character" w:styleId="FootnoteReference">
    <w:name w:val="footnote reference"/>
    <w:basedOn w:val="DefaultParagraphFont"/>
    <w:uiPriority w:val="99"/>
    <w:semiHidden/>
    <w:unhideWhenUsed/>
    <w:rsid w:val="00C66891"/>
    <w:rPr>
      <w:vertAlign w:val="superscript"/>
    </w:rPr>
  </w:style>
  <w:style w:type="paragraph" w:styleId="BlockText">
    <w:name w:val="Block Text"/>
    <w:basedOn w:val="Normal"/>
    <w:link w:val="BlockTextChar"/>
    <w:uiPriority w:val="2"/>
    <w:qFormat/>
    <w:rsid w:val="00C66891"/>
    <w:pPr>
      <w:spacing w:after="240"/>
      <w:ind w:left="1440" w:right="1440"/>
    </w:pPr>
    <w:rPr>
      <w:rFonts w:eastAsiaTheme="minorEastAsia"/>
      <w:iCs/>
    </w:rPr>
  </w:style>
  <w:style w:type="paragraph" w:styleId="EndnoteText">
    <w:name w:val="endnote text"/>
    <w:basedOn w:val="Normal"/>
    <w:link w:val="EndnoteTextChar"/>
    <w:uiPriority w:val="99"/>
    <w:semiHidden/>
    <w:unhideWhenUsed/>
    <w:rsid w:val="00C66891"/>
    <w:rPr>
      <w:szCs w:val="20"/>
    </w:rPr>
  </w:style>
  <w:style w:type="character" w:customStyle="1" w:styleId="EndnoteTextChar">
    <w:name w:val="Endnote Text Char"/>
    <w:basedOn w:val="DefaultParagraphFont"/>
    <w:link w:val="EndnoteText"/>
    <w:uiPriority w:val="99"/>
    <w:semiHidden/>
    <w:rsid w:val="00C66891"/>
    <w:rPr>
      <w:szCs w:val="20"/>
    </w:rPr>
  </w:style>
  <w:style w:type="numbering" w:customStyle="1" w:styleId="CovingtonHeadings">
    <w:name w:val="Covington Headings"/>
    <w:uiPriority w:val="99"/>
    <w:rsid w:val="00C66891"/>
    <w:pPr>
      <w:numPr>
        <w:numId w:val="11"/>
      </w:numPr>
    </w:pPr>
  </w:style>
  <w:style w:type="paragraph" w:styleId="Subtitle">
    <w:name w:val="Subtitle"/>
    <w:basedOn w:val="Normal"/>
    <w:next w:val="Normal"/>
    <w:link w:val="SubtitleChar"/>
    <w:uiPriority w:val="11"/>
    <w:qFormat/>
    <w:rsid w:val="00C66891"/>
    <w:pPr>
      <w:numPr>
        <w:ilvl w:val="1"/>
      </w:numPr>
      <w:spacing w:after="240"/>
      <w:outlineLvl w:val="1"/>
    </w:pPr>
    <w:rPr>
      <w:rFonts w:asciiTheme="majorHAnsi" w:eastAsiaTheme="majorEastAsia" w:hAnsiTheme="majorHAnsi" w:cstheme="majorBidi"/>
      <w:iCs/>
      <w:color w:val="000000" w:themeColor="accent1"/>
      <w:u w:val="single"/>
    </w:rPr>
  </w:style>
  <w:style w:type="character" w:customStyle="1" w:styleId="Heading1Char">
    <w:name w:val="Heading 1 Char"/>
    <w:basedOn w:val="DefaultParagraphFont"/>
    <w:link w:val="Heading1"/>
    <w:uiPriority w:val="4"/>
    <w:rsid w:val="00C66891"/>
    <w:rPr>
      <w:rFonts w:asciiTheme="majorHAnsi" w:eastAsiaTheme="majorEastAsia" w:hAnsiTheme="majorHAnsi" w:cstheme="majorBidi"/>
      <w:bCs/>
      <w:color w:val="000000" w:themeColor="accent1" w:themeShade="BF"/>
      <w:szCs w:val="28"/>
    </w:rPr>
  </w:style>
  <w:style w:type="character" w:customStyle="1" w:styleId="Heading2Char">
    <w:name w:val="Heading 2 Char"/>
    <w:basedOn w:val="DefaultParagraphFont"/>
    <w:link w:val="Heading2"/>
    <w:uiPriority w:val="4"/>
    <w:rsid w:val="00C66891"/>
    <w:rPr>
      <w:rFonts w:asciiTheme="majorHAnsi" w:eastAsiaTheme="majorEastAsia" w:hAnsiTheme="majorHAnsi" w:cstheme="majorBidi"/>
      <w:bCs/>
      <w:color w:val="000000" w:themeColor="accent1"/>
      <w:szCs w:val="26"/>
    </w:rPr>
  </w:style>
  <w:style w:type="character" w:customStyle="1" w:styleId="Heading3Char">
    <w:name w:val="Heading 3 Char"/>
    <w:basedOn w:val="DefaultParagraphFont"/>
    <w:link w:val="Heading3"/>
    <w:uiPriority w:val="4"/>
    <w:rsid w:val="00C66891"/>
    <w:rPr>
      <w:rFonts w:asciiTheme="majorHAnsi" w:eastAsiaTheme="majorEastAsia" w:hAnsiTheme="majorHAnsi" w:cstheme="majorBidi"/>
      <w:bCs/>
      <w:color w:val="000000" w:themeColor="accent1"/>
    </w:rPr>
  </w:style>
  <w:style w:type="character" w:customStyle="1" w:styleId="Heading4Char">
    <w:name w:val="Heading 4 Char"/>
    <w:basedOn w:val="DefaultParagraphFont"/>
    <w:link w:val="Heading4"/>
    <w:uiPriority w:val="4"/>
    <w:rsid w:val="00C66891"/>
    <w:rPr>
      <w:rFonts w:asciiTheme="majorHAnsi" w:eastAsiaTheme="majorEastAsia" w:hAnsiTheme="majorHAnsi" w:cstheme="majorBidi"/>
      <w:bCs/>
      <w:iCs/>
      <w:color w:val="000000" w:themeColor="accent1"/>
    </w:rPr>
  </w:style>
  <w:style w:type="character" w:customStyle="1" w:styleId="Heading5Char">
    <w:name w:val="Heading 5 Char"/>
    <w:basedOn w:val="DefaultParagraphFont"/>
    <w:link w:val="Heading5"/>
    <w:uiPriority w:val="4"/>
    <w:rsid w:val="00C66891"/>
    <w:rPr>
      <w:rFonts w:asciiTheme="majorHAnsi" w:eastAsiaTheme="majorEastAsia" w:hAnsiTheme="majorHAnsi" w:cstheme="majorBidi"/>
      <w:color w:val="000000" w:themeColor="accent1" w:themeShade="7F"/>
    </w:rPr>
  </w:style>
  <w:style w:type="character" w:customStyle="1" w:styleId="Heading6Char">
    <w:name w:val="Heading 6 Char"/>
    <w:basedOn w:val="DefaultParagraphFont"/>
    <w:link w:val="Heading6"/>
    <w:uiPriority w:val="4"/>
    <w:rsid w:val="00C66891"/>
    <w:rPr>
      <w:rFonts w:asciiTheme="majorHAnsi" w:eastAsiaTheme="majorEastAsia" w:hAnsiTheme="majorHAnsi" w:cstheme="majorBidi"/>
      <w:iCs/>
      <w:color w:val="000000" w:themeColor="accent1" w:themeShade="7F"/>
    </w:rPr>
  </w:style>
  <w:style w:type="character" w:customStyle="1" w:styleId="Heading7Char">
    <w:name w:val="Heading 7 Char"/>
    <w:basedOn w:val="DefaultParagraphFont"/>
    <w:link w:val="Heading7"/>
    <w:uiPriority w:val="4"/>
    <w:rsid w:val="00C66891"/>
    <w:rPr>
      <w:rFonts w:asciiTheme="majorHAnsi" w:eastAsiaTheme="majorEastAsia" w:hAnsiTheme="majorHAnsi" w:cstheme="majorBidi"/>
      <w:iCs/>
      <w:color w:val="000000" w:themeColor="text1"/>
    </w:rPr>
  </w:style>
  <w:style w:type="character" w:customStyle="1" w:styleId="Heading8Char">
    <w:name w:val="Heading 8 Char"/>
    <w:basedOn w:val="DefaultParagraphFont"/>
    <w:link w:val="Heading8"/>
    <w:uiPriority w:val="4"/>
    <w:rsid w:val="00C66891"/>
    <w:rPr>
      <w:rFonts w:asciiTheme="majorHAnsi" w:eastAsiaTheme="majorEastAsia" w:hAnsiTheme="majorHAnsi" w:cstheme="majorBidi"/>
      <w:color w:val="000000" w:themeColor="text1"/>
      <w:szCs w:val="20"/>
    </w:rPr>
  </w:style>
  <w:style w:type="character" w:customStyle="1" w:styleId="Heading9Char">
    <w:name w:val="Heading 9 Char"/>
    <w:basedOn w:val="DefaultParagraphFont"/>
    <w:link w:val="Heading9"/>
    <w:uiPriority w:val="4"/>
    <w:rsid w:val="00C66891"/>
    <w:rPr>
      <w:rFonts w:asciiTheme="majorHAnsi" w:eastAsiaTheme="majorEastAsia" w:hAnsiTheme="majorHAnsi" w:cstheme="majorBidi"/>
      <w:iCs/>
      <w:color w:val="000000" w:themeColor="text1"/>
      <w:szCs w:val="20"/>
    </w:rPr>
  </w:style>
  <w:style w:type="character" w:customStyle="1" w:styleId="SubtitleChar">
    <w:name w:val="Subtitle Char"/>
    <w:basedOn w:val="DefaultParagraphFont"/>
    <w:link w:val="Subtitle"/>
    <w:uiPriority w:val="11"/>
    <w:rsid w:val="00C66891"/>
    <w:rPr>
      <w:rFonts w:asciiTheme="majorHAnsi" w:eastAsiaTheme="majorEastAsia" w:hAnsiTheme="majorHAnsi" w:cstheme="majorBidi"/>
      <w:iCs/>
      <w:color w:val="000000" w:themeColor="accent1"/>
      <w:u w:val="single"/>
    </w:rPr>
  </w:style>
  <w:style w:type="paragraph" w:customStyle="1" w:styleId="SubtitleCentered">
    <w:name w:val="Subtitle Centered"/>
    <w:basedOn w:val="Subtitle"/>
    <w:link w:val="SubtitleCenteredChar"/>
    <w:uiPriority w:val="11"/>
    <w:qFormat/>
    <w:rsid w:val="00C66891"/>
    <w:pPr>
      <w:jc w:val="center"/>
    </w:pPr>
  </w:style>
  <w:style w:type="numbering" w:customStyle="1" w:styleId="ListBullets">
    <w:name w:val="ListBullets"/>
    <w:uiPriority w:val="99"/>
    <w:rsid w:val="00D71515"/>
    <w:pPr>
      <w:numPr>
        <w:numId w:val="22"/>
      </w:numPr>
    </w:pPr>
  </w:style>
  <w:style w:type="numbering" w:customStyle="1" w:styleId="ListNumbers">
    <w:name w:val="ListNumbers"/>
    <w:uiPriority w:val="99"/>
    <w:rsid w:val="00D71515"/>
    <w:pPr>
      <w:numPr>
        <w:numId w:val="23"/>
      </w:numPr>
    </w:pPr>
  </w:style>
  <w:style w:type="paragraph" w:styleId="ListBullet">
    <w:name w:val="List Bullet"/>
    <w:basedOn w:val="Normal"/>
    <w:uiPriority w:val="6"/>
    <w:qFormat/>
    <w:rsid w:val="00477584"/>
    <w:pPr>
      <w:numPr>
        <w:numId w:val="28"/>
      </w:numPr>
      <w:spacing w:after="240"/>
    </w:pPr>
  </w:style>
  <w:style w:type="paragraph" w:styleId="ListBullet2">
    <w:name w:val="List Bullet 2"/>
    <w:basedOn w:val="Normal"/>
    <w:uiPriority w:val="6"/>
    <w:qFormat/>
    <w:rsid w:val="00477584"/>
    <w:pPr>
      <w:numPr>
        <w:ilvl w:val="1"/>
        <w:numId w:val="28"/>
      </w:numPr>
      <w:spacing w:after="240"/>
    </w:pPr>
  </w:style>
  <w:style w:type="paragraph" w:styleId="ListBullet3">
    <w:name w:val="List Bullet 3"/>
    <w:basedOn w:val="Normal"/>
    <w:uiPriority w:val="6"/>
    <w:rsid w:val="00477584"/>
    <w:pPr>
      <w:numPr>
        <w:ilvl w:val="2"/>
        <w:numId w:val="28"/>
      </w:numPr>
      <w:spacing w:after="240"/>
    </w:pPr>
  </w:style>
  <w:style w:type="paragraph" w:styleId="ListBullet4">
    <w:name w:val="List Bullet 4"/>
    <w:basedOn w:val="Normal"/>
    <w:uiPriority w:val="6"/>
    <w:rsid w:val="00477584"/>
    <w:pPr>
      <w:numPr>
        <w:ilvl w:val="3"/>
        <w:numId w:val="28"/>
      </w:numPr>
      <w:spacing w:after="240"/>
    </w:pPr>
  </w:style>
  <w:style w:type="paragraph" w:styleId="ListBullet5">
    <w:name w:val="List Bullet 5"/>
    <w:basedOn w:val="Normal"/>
    <w:uiPriority w:val="6"/>
    <w:rsid w:val="00477584"/>
    <w:pPr>
      <w:numPr>
        <w:ilvl w:val="4"/>
        <w:numId w:val="28"/>
      </w:numPr>
      <w:spacing w:after="240"/>
    </w:pPr>
  </w:style>
  <w:style w:type="paragraph" w:styleId="List">
    <w:name w:val="List"/>
    <w:basedOn w:val="Normal"/>
    <w:uiPriority w:val="5"/>
    <w:semiHidden/>
    <w:qFormat/>
    <w:rsid w:val="00477584"/>
    <w:pPr>
      <w:spacing w:after="240"/>
      <w:ind w:left="360" w:hanging="360"/>
    </w:pPr>
  </w:style>
  <w:style w:type="paragraph" w:styleId="ListNumber">
    <w:name w:val="List Number"/>
    <w:basedOn w:val="Normal"/>
    <w:uiPriority w:val="7"/>
    <w:qFormat/>
    <w:rsid w:val="00477584"/>
    <w:pPr>
      <w:numPr>
        <w:numId w:val="29"/>
      </w:numPr>
      <w:spacing w:after="240"/>
    </w:pPr>
  </w:style>
  <w:style w:type="paragraph" w:styleId="ListNumber2">
    <w:name w:val="List Number 2"/>
    <w:basedOn w:val="Normal"/>
    <w:uiPriority w:val="7"/>
    <w:qFormat/>
    <w:rsid w:val="00477584"/>
    <w:pPr>
      <w:numPr>
        <w:ilvl w:val="1"/>
        <w:numId w:val="29"/>
      </w:numPr>
      <w:spacing w:after="240"/>
    </w:pPr>
  </w:style>
  <w:style w:type="paragraph" w:styleId="ListNumber3">
    <w:name w:val="List Number 3"/>
    <w:basedOn w:val="Normal"/>
    <w:uiPriority w:val="7"/>
    <w:rsid w:val="00477584"/>
    <w:pPr>
      <w:numPr>
        <w:ilvl w:val="2"/>
        <w:numId w:val="29"/>
      </w:numPr>
      <w:spacing w:after="240"/>
    </w:pPr>
  </w:style>
  <w:style w:type="paragraph" w:styleId="ListNumber4">
    <w:name w:val="List Number 4"/>
    <w:basedOn w:val="Normal"/>
    <w:uiPriority w:val="7"/>
    <w:rsid w:val="00477584"/>
    <w:pPr>
      <w:numPr>
        <w:ilvl w:val="3"/>
        <w:numId w:val="29"/>
      </w:numPr>
      <w:spacing w:after="240"/>
    </w:pPr>
  </w:style>
  <w:style w:type="paragraph" w:styleId="List2">
    <w:name w:val="List 2"/>
    <w:basedOn w:val="Normal"/>
    <w:uiPriority w:val="5"/>
    <w:semiHidden/>
    <w:qFormat/>
    <w:rsid w:val="00477584"/>
    <w:pPr>
      <w:spacing w:after="240"/>
      <w:ind w:left="720" w:hanging="360"/>
    </w:pPr>
  </w:style>
  <w:style w:type="paragraph" w:styleId="List3">
    <w:name w:val="List 3"/>
    <w:basedOn w:val="Normal"/>
    <w:uiPriority w:val="5"/>
    <w:semiHidden/>
    <w:rsid w:val="00477584"/>
    <w:pPr>
      <w:spacing w:after="240"/>
      <w:ind w:left="1080" w:hanging="360"/>
    </w:pPr>
  </w:style>
  <w:style w:type="paragraph" w:styleId="List4">
    <w:name w:val="List 4"/>
    <w:basedOn w:val="Normal"/>
    <w:uiPriority w:val="5"/>
    <w:semiHidden/>
    <w:rsid w:val="00477584"/>
    <w:pPr>
      <w:spacing w:after="240"/>
      <w:ind w:left="1440" w:hanging="360"/>
    </w:pPr>
  </w:style>
  <w:style w:type="paragraph" w:styleId="List5">
    <w:name w:val="List 5"/>
    <w:basedOn w:val="Normal"/>
    <w:uiPriority w:val="5"/>
    <w:semiHidden/>
    <w:rsid w:val="00477584"/>
    <w:pPr>
      <w:spacing w:after="240"/>
      <w:ind w:left="1800" w:hanging="360"/>
    </w:pPr>
  </w:style>
  <w:style w:type="paragraph" w:styleId="ListContinue">
    <w:name w:val="List Continue"/>
    <w:basedOn w:val="Normal"/>
    <w:uiPriority w:val="8"/>
    <w:qFormat/>
    <w:rsid w:val="00477584"/>
    <w:pPr>
      <w:spacing w:after="240"/>
      <w:ind w:left="360"/>
    </w:pPr>
  </w:style>
  <w:style w:type="paragraph" w:styleId="ListContinue2">
    <w:name w:val="List Continue 2"/>
    <w:basedOn w:val="Normal"/>
    <w:uiPriority w:val="8"/>
    <w:qFormat/>
    <w:rsid w:val="00477584"/>
    <w:pPr>
      <w:spacing w:after="240"/>
      <w:ind w:left="720"/>
    </w:pPr>
  </w:style>
  <w:style w:type="paragraph" w:styleId="ListContinue3">
    <w:name w:val="List Continue 3"/>
    <w:basedOn w:val="Normal"/>
    <w:uiPriority w:val="8"/>
    <w:rsid w:val="00477584"/>
    <w:pPr>
      <w:spacing w:after="240"/>
      <w:ind w:left="1080"/>
    </w:pPr>
  </w:style>
  <w:style w:type="paragraph" w:styleId="ListContinue4">
    <w:name w:val="List Continue 4"/>
    <w:basedOn w:val="Normal"/>
    <w:uiPriority w:val="8"/>
    <w:rsid w:val="00477584"/>
    <w:pPr>
      <w:spacing w:after="240"/>
      <w:ind w:left="1440"/>
    </w:pPr>
  </w:style>
  <w:style w:type="paragraph" w:styleId="ListContinue5">
    <w:name w:val="List Continue 5"/>
    <w:basedOn w:val="Normal"/>
    <w:uiPriority w:val="8"/>
    <w:rsid w:val="00477584"/>
    <w:pPr>
      <w:spacing w:after="240"/>
      <w:ind w:left="1800"/>
    </w:pPr>
  </w:style>
  <w:style w:type="paragraph" w:styleId="ListNumber5">
    <w:name w:val="List Number 5"/>
    <w:basedOn w:val="Normal"/>
    <w:uiPriority w:val="7"/>
    <w:rsid w:val="00477584"/>
    <w:pPr>
      <w:numPr>
        <w:ilvl w:val="4"/>
        <w:numId w:val="29"/>
      </w:numPr>
      <w:spacing w:after="240"/>
    </w:pPr>
  </w:style>
  <w:style w:type="character" w:customStyle="1" w:styleId="SubtitleCenteredChar">
    <w:name w:val="Subtitle Centered Char"/>
    <w:basedOn w:val="SubtitleChar"/>
    <w:link w:val="SubtitleCentered"/>
    <w:uiPriority w:val="11"/>
    <w:rsid w:val="007A7997"/>
    <w:rPr>
      <w:rFonts w:asciiTheme="majorHAnsi" w:eastAsiaTheme="majorEastAsia" w:hAnsiTheme="majorHAnsi" w:cstheme="majorBidi"/>
      <w:iCs/>
      <w:color w:val="000000" w:themeColor="accent1"/>
      <w:u w:val="single"/>
    </w:rPr>
  </w:style>
  <w:style w:type="character" w:customStyle="1" w:styleId="BlockTextChar">
    <w:name w:val="Block Text Char"/>
    <w:basedOn w:val="DefaultParagraphFont"/>
    <w:link w:val="BlockText"/>
    <w:uiPriority w:val="2"/>
    <w:rsid w:val="007A7997"/>
    <w:rPr>
      <w:rFonts w:eastAsiaTheme="minorEastAsia"/>
      <w:iCs/>
    </w:rPr>
  </w:style>
  <w:style w:type="paragraph" w:customStyle="1" w:styleId="LetteredParagraphDouble">
    <w:name w:val="Lettered Paragraph Double"/>
    <w:basedOn w:val="Normal"/>
    <w:link w:val="LetteredParagraphDoubleChar"/>
    <w:unhideWhenUsed/>
    <w:rsid w:val="00FA2C60"/>
    <w:pPr>
      <w:numPr>
        <w:numId w:val="24"/>
      </w:numPr>
      <w:tabs>
        <w:tab w:val="left" w:pos="1800"/>
      </w:tabs>
      <w:spacing w:line="480" w:lineRule="auto"/>
      <w:ind w:left="1800"/>
    </w:pPr>
  </w:style>
  <w:style w:type="paragraph" w:customStyle="1" w:styleId="LetteredParagraphSingle">
    <w:name w:val="Lettered Paragraph Single"/>
    <w:basedOn w:val="Normal"/>
    <w:link w:val="LetteredParagraphSingleChar"/>
    <w:unhideWhenUsed/>
    <w:rsid w:val="00FA2C60"/>
    <w:pPr>
      <w:numPr>
        <w:numId w:val="25"/>
      </w:numPr>
      <w:tabs>
        <w:tab w:val="left" w:pos="1800"/>
      </w:tabs>
      <w:spacing w:after="240"/>
      <w:ind w:left="1800"/>
    </w:pPr>
  </w:style>
  <w:style w:type="character" w:customStyle="1" w:styleId="LetteredParagraphDoubleChar">
    <w:name w:val="Lettered Paragraph Double Char"/>
    <w:basedOn w:val="DefaultParagraphFont"/>
    <w:link w:val="LetteredParagraphDouble"/>
    <w:rsid w:val="003B49FC"/>
  </w:style>
  <w:style w:type="paragraph" w:customStyle="1" w:styleId="NumberedParagraphDouble">
    <w:name w:val="Numbered Paragraph Double"/>
    <w:basedOn w:val="Normal"/>
    <w:link w:val="NumberedParagraphDoubleChar"/>
    <w:rsid w:val="00FA2C60"/>
    <w:pPr>
      <w:numPr>
        <w:numId w:val="26"/>
      </w:numPr>
      <w:tabs>
        <w:tab w:val="left" w:pos="1800"/>
      </w:tabs>
      <w:spacing w:line="480" w:lineRule="auto"/>
      <w:ind w:left="1800"/>
    </w:pPr>
  </w:style>
  <w:style w:type="character" w:customStyle="1" w:styleId="LetteredParagraphSingleChar">
    <w:name w:val="Lettered Paragraph Single Char"/>
    <w:basedOn w:val="DefaultParagraphFont"/>
    <w:link w:val="LetteredParagraphSingle"/>
    <w:rsid w:val="003B49FC"/>
  </w:style>
  <w:style w:type="paragraph" w:customStyle="1" w:styleId="NumberedParagraphSingle">
    <w:name w:val="Numbered Paragraph Single"/>
    <w:basedOn w:val="Normal"/>
    <w:link w:val="NumberedParagraphSingleChar"/>
    <w:rsid w:val="00FA2C60"/>
    <w:pPr>
      <w:numPr>
        <w:numId w:val="27"/>
      </w:numPr>
      <w:tabs>
        <w:tab w:val="left" w:pos="1800"/>
      </w:tabs>
      <w:spacing w:after="240"/>
      <w:ind w:left="1800"/>
    </w:pPr>
  </w:style>
  <w:style w:type="character" w:customStyle="1" w:styleId="NumberedParagraphDoubleChar">
    <w:name w:val="Numbered Paragraph Double Char"/>
    <w:basedOn w:val="DefaultParagraphFont"/>
    <w:link w:val="NumberedParagraphDouble"/>
    <w:rsid w:val="003B6EF3"/>
  </w:style>
  <w:style w:type="paragraph" w:customStyle="1" w:styleId="Re">
    <w:name w:val="Re"/>
    <w:basedOn w:val="Normal"/>
    <w:next w:val="Salutation"/>
    <w:uiPriority w:val="19"/>
    <w:rsid w:val="00B160B0"/>
    <w:pPr>
      <w:tabs>
        <w:tab w:val="left" w:pos="2160"/>
      </w:tabs>
      <w:spacing w:before="240" w:after="240"/>
      <w:ind w:left="2160" w:right="1440" w:hanging="720"/>
      <w:contextualSpacing/>
    </w:pPr>
  </w:style>
  <w:style w:type="character" w:customStyle="1" w:styleId="NumberedParagraphSingleChar">
    <w:name w:val="Numbered Paragraph Single Char"/>
    <w:basedOn w:val="DefaultParagraphFont"/>
    <w:link w:val="NumberedParagraphSingle"/>
    <w:rsid w:val="003B6EF3"/>
  </w:style>
  <w:style w:type="paragraph" w:customStyle="1" w:styleId="TableEnd">
    <w:name w:val="Table End"/>
    <w:basedOn w:val="Normal"/>
    <w:uiPriority w:val="19"/>
    <w:rsid w:val="003B49FC"/>
    <w:pPr>
      <w:spacing w:before="60" w:after="180"/>
    </w:pPr>
  </w:style>
  <w:style w:type="paragraph" w:customStyle="1" w:styleId="TableHeading">
    <w:name w:val="Table Heading"/>
    <w:basedOn w:val="Normal"/>
    <w:uiPriority w:val="19"/>
    <w:rsid w:val="003B49FC"/>
    <w:pPr>
      <w:keepNext/>
      <w:spacing w:before="240" w:after="60"/>
      <w:jc w:val="center"/>
    </w:pPr>
    <w:rPr>
      <w:b/>
    </w:rPr>
  </w:style>
  <w:style w:type="paragraph" w:customStyle="1" w:styleId="TableText">
    <w:name w:val="Table Text"/>
    <w:basedOn w:val="Normal"/>
    <w:uiPriority w:val="19"/>
    <w:rsid w:val="003B49FC"/>
    <w:pPr>
      <w:spacing w:before="60" w:after="60"/>
    </w:pPr>
  </w:style>
  <w:style w:type="paragraph" w:styleId="TOCHeading">
    <w:name w:val="TOC Heading"/>
    <w:basedOn w:val="Normal"/>
    <w:next w:val="Normal"/>
    <w:uiPriority w:val="39"/>
    <w:semiHidden/>
    <w:unhideWhenUsed/>
    <w:rsid w:val="001B364F"/>
    <w:pPr>
      <w:spacing w:after="240"/>
      <w:contextualSpacing/>
      <w:jc w:val="center"/>
    </w:pPr>
    <w:rPr>
      <w:b/>
    </w:rPr>
  </w:style>
  <w:style w:type="paragraph" w:styleId="TOC1">
    <w:name w:val="toc 1"/>
    <w:basedOn w:val="Normal"/>
    <w:next w:val="Normal"/>
    <w:uiPriority w:val="39"/>
    <w:semiHidden/>
    <w:rsid w:val="001E0028"/>
    <w:pPr>
      <w:tabs>
        <w:tab w:val="right" w:leader="dot" w:pos="9346"/>
      </w:tabs>
      <w:spacing w:after="240"/>
      <w:ind w:left="720" w:right="720" w:hanging="720"/>
    </w:pPr>
    <w:rPr>
      <w:noProof/>
    </w:rPr>
  </w:style>
  <w:style w:type="paragraph" w:styleId="TOC2">
    <w:name w:val="toc 2"/>
    <w:basedOn w:val="Normal"/>
    <w:next w:val="Normal"/>
    <w:uiPriority w:val="39"/>
    <w:semiHidden/>
    <w:rsid w:val="001E0028"/>
    <w:pPr>
      <w:tabs>
        <w:tab w:val="right" w:leader="dot" w:pos="9346"/>
      </w:tabs>
      <w:spacing w:after="240"/>
      <w:ind w:left="1440" w:right="720" w:hanging="720"/>
    </w:pPr>
    <w:rPr>
      <w:noProof/>
    </w:rPr>
  </w:style>
  <w:style w:type="paragraph" w:styleId="TOC3">
    <w:name w:val="toc 3"/>
    <w:basedOn w:val="Normal"/>
    <w:next w:val="Normal"/>
    <w:uiPriority w:val="39"/>
    <w:semiHidden/>
    <w:rsid w:val="001E0028"/>
    <w:pPr>
      <w:tabs>
        <w:tab w:val="right" w:leader="dot" w:pos="9346"/>
      </w:tabs>
      <w:spacing w:after="240"/>
      <w:ind w:left="2160" w:right="720" w:hanging="720"/>
    </w:pPr>
    <w:rPr>
      <w:noProof/>
    </w:rPr>
  </w:style>
  <w:style w:type="paragraph" w:styleId="TOC4">
    <w:name w:val="toc 4"/>
    <w:basedOn w:val="Normal"/>
    <w:next w:val="Normal"/>
    <w:uiPriority w:val="39"/>
    <w:semiHidden/>
    <w:rsid w:val="001E0028"/>
    <w:pPr>
      <w:tabs>
        <w:tab w:val="right" w:leader="dot" w:pos="9346"/>
      </w:tabs>
      <w:spacing w:after="240"/>
      <w:ind w:left="2880" w:right="720" w:hanging="720"/>
    </w:pPr>
    <w:rPr>
      <w:noProof/>
    </w:rPr>
  </w:style>
  <w:style w:type="paragraph" w:styleId="TOC5">
    <w:name w:val="toc 5"/>
    <w:basedOn w:val="Normal"/>
    <w:next w:val="Normal"/>
    <w:uiPriority w:val="39"/>
    <w:semiHidden/>
    <w:rsid w:val="001E0028"/>
    <w:pPr>
      <w:tabs>
        <w:tab w:val="right" w:leader="dot" w:pos="9346"/>
      </w:tabs>
      <w:spacing w:after="240"/>
      <w:ind w:left="3600" w:right="720" w:hanging="720"/>
    </w:pPr>
    <w:rPr>
      <w:noProof/>
    </w:rPr>
  </w:style>
  <w:style w:type="paragraph" w:styleId="TOC6">
    <w:name w:val="toc 6"/>
    <w:basedOn w:val="Normal"/>
    <w:next w:val="Normal"/>
    <w:uiPriority w:val="39"/>
    <w:semiHidden/>
    <w:rsid w:val="001E0028"/>
    <w:pPr>
      <w:tabs>
        <w:tab w:val="right" w:leader="dot" w:pos="9346"/>
      </w:tabs>
      <w:spacing w:after="240"/>
      <w:ind w:left="4320" w:right="720" w:hanging="720"/>
    </w:pPr>
    <w:rPr>
      <w:noProof/>
    </w:rPr>
  </w:style>
  <w:style w:type="paragraph" w:styleId="TOC7">
    <w:name w:val="toc 7"/>
    <w:basedOn w:val="Normal"/>
    <w:next w:val="Normal"/>
    <w:uiPriority w:val="39"/>
    <w:semiHidden/>
    <w:rsid w:val="001E0028"/>
    <w:pPr>
      <w:tabs>
        <w:tab w:val="right" w:leader="dot" w:pos="9346"/>
      </w:tabs>
      <w:spacing w:after="240"/>
      <w:ind w:left="5040" w:right="720" w:hanging="720"/>
    </w:pPr>
    <w:rPr>
      <w:noProof/>
    </w:rPr>
  </w:style>
  <w:style w:type="paragraph" w:styleId="TOC8">
    <w:name w:val="toc 8"/>
    <w:basedOn w:val="Normal"/>
    <w:next w:val="Normal"/>
    <w:uiPriority w:val="39"/>
    <w:semiHidden/>
    <w:rsid w:val="001E0028"/>
    <w:pPr>
      <w:tabs>
        <w:tab w:val="right" w:leader="dot" w:pos="9346"/>
      </w:tabs>
      <w:spacing w:after="240"/>
      <w:ind w:left="5760" w:right="720" w:hanging="720"/>
    </w:pPr>
    <w:rPr>
      <w:noProof/>
    </w:rPr>
  </w:style>
  <w:style w:type="paragraph" w:styleId="TOC9">
    <w:name w:val="toc 9"/>
    <w:basedOn w:val="Normal"/>
    <w:next w:val="Normal"/>
    <w:uiPriority w:val="39"/>
    <w:semiHidden/>
    <w:rsid w:val="008201FD"/>
    <w:pPr>
      <w:tabs>
        <w:tab w:val="right" w:leader="dot" w:pos="9346"/>
      </w:tabs>
      <w:spacing w:after="240"/>
      <w:ind w:left="6480" w:right="720" w:hanging="720"/>
    </w:pPr>
    <w:rPr>
      <w:noProof/>
    </w:rPr>
  </w:style>
  <w:style w:type="character" w:styleId="Hyperlink">
    <w:name w:val="Hyperlink"/>
    <w:basedOn w:val="DefaultParagraphFont"/>
    <w:uiPriority w:val="99"/>
    <w:unhideWhenUsed/>
    <w:rsid w:val="00C616B3"/>
    <w:rPr>
      <w:color w:val="0000FF" w:themeColor="hyperlink"/>
      <w:u w:val="single"/>
    </w:rPr>
  </w:style>
  <w:style w:type="paragraph" w:styleId="ListParagraph">
    <w:name w:val="List Paragraph"/>
    <w:basedOn w:val="Normal"/>
    <w:uiPriority w:val="9"/>
    <w:rsid w:val="003B29F5"/>
    <w:pPr>
      <w:ind w:left="720"/>
      <w:contextualSpacing/>
    </w:pPr>
  </w:style>
  <w:style w:type="character" w:styleId="CommentReference">
    <w:name w:val="annotation reference"/>
    <w:basedOn w:val="DefaultParagraphFont"/>
    <w:uiPriority w:val="99"/>
    <w:semiHidden/>
    <w:unhideWhenUsed/>
    <w:rsid w:val="003915E1"/>
    <w:rPr>
      <w:sz w:val="16"/>
      <w:szCs w:val="16"/>
    </w:rPr>
  </w:style>
  <w:style w:type="paragraph" w:styleId="CommentText">
    <w:name w:val="annotation text"/>
    <w:basedOn w:val="Normal"/>
    <w:link w:val="CommentTextChar"/>
    <w:uiPriority w:val="99"/>
    <w:semiHidden/>
    <w:unhideWhenUsed/>
    <w:rsid w:val="003915E1"/>
    <w:rPr>
      <w:sz w:val="20"/>
      <w:szCs w:val="20"/>
    </w:rPr>
  </w:style>
  <w:style w:type="character" w:customStyle="1" w:styleId="CommentTextChar">
    <w:name w:val="Comment Text Char"/>
    <w:basedOn w:val="DefaultParagraphFont"/>
    <w:link w:val="CommentText"/>
    <w:uiPriority w:val="99"/>
    <w:semiHidden/>
    <w:rsid w:val="003915E1"/>
    <w:rPr>
      <w:sz w:val="20"/>
      <w:szCs w:val="20"/>
    </w:rPr>
  </w:style>
  <w:style w:type="paragraph" w:styleId="CommentSubject">
    <w:name w:val="annotation subject"/>
    <w:basedOn w:val="CommentText"/>
    <w:next w:val="CommentText"/>
    <w:link w:val="CommentSubjectChar"/>
    <w:uiPriority w:val="99"/>
    <w:semiHidden/>
    <w:unhideWhenUsed/>
    <w:rsid w:val="003915E1"/>
    <w:rPr>
      <w:b/>
      <w:bCs/>
    </w:rPr>
  </w:style>
  <w:style w:type="character" w:customStyle="1" w:styleId="CommentSubjectChar">
    <w:name w:val="Comment Subject Char"/>
    <w:basedOn w:val="CommentTextChar"/>
    <w:link w:val="CommentSubject"/>
    <w:uiPriority w:val="99"/>
    <w:semiHidden/>
    <w:rsid w:val="003915E1"/>
    <w:rPr>
      <w:b/>
      <w:bCs/>
      <w:sz w:val="20"/>
      <w:szCs w:val="20"/>
    </w:rPr>
  </w:style>
  <w:style w:type="paragraph" w:styleId="BalloonText">
    <w:name w:val="Balloon Text"/>
    <w:basedOn w:val="Normal"/>
    <w:link w:val="BalloonTextChar"/>
    <w:uiPriority w:val="99"/>
    <w:semiHidden/>
    <w:unhideWhenUsed/>
    <w:rsid w:val="003915E1"/>
    <w:rPr>
      <w:rFonts w:ascii="Tahoma" w:hAnsi="Tahoma" w:cs="Tahoma"/>
      <w:sz w:val="16"/>
      <w:szCs w:val="16"/>
    </w:rPr>
  </w:style>
  <w:style w:type="character" w:customStyle="1" w:styleId="BalloonTextChar">
    <w:name w:val="Balloon Text Char"/>
    <w:basedOn w:val="DefaultParagraphFont"/>
    <w:link w:val="BalloonText"/>
    <w:uiPriority w:val="99"/>
    <w:semiHidden/>
    <w:rsid w:val="003915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0" w:defQFormat="0" w:count="267">
    <w:lsdException w:name="Normal" w:semiHidden="0" w:uiPriority="19" w:qFormat="1"/>
    <w:lsdException w:name="heading 1" w:semiHidden="0" w:uiPriority="4" w:qFormat="1"/>
    <w:lsdException w:name="heading 2" w:uiPriority="4" w:unhideWhenUsed="1" w:qFormat="1"/>
    <w:lsdException w:name="heading 3" w:uiPriority="4" w:unhideWhenUsed="1" w:qFormat="1"/>
    <w:lsdException w:name="heading 4" w:uiPriority="4" w:unhideWhenUsed="1" w:qFormat="1"/>
    <w:lsdException w:name="heading 5" w:uiPriority="4" w:unhideWhenUsed="1" w:qFormat="1"/>
    <w:lsdException w:name="heading 6" w:uiPriority="4" w:unhideWhenUsed="1" w:qFormat="1"/>
    <w:lsdException w:name="heading 7" w:uiPriority="4" w:unhideWhenUsed="1" w:qFormat="1"/>
    <w:lsdException w:name="heading 8" w:uiPriority="4" w:unhideWhenUsed="1" w:qFormat="1"/>
    <w:lsdException w:name="heading 9" w:uiPriority="4"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semiHidden="0" w:uiPriority="5" w:qFormat="1"/>
    <w:lsdException w:name="List Bullet" w:semiHidden="0" w:uiPriority="6" w:qFormat="1"/>
    <w:lsdException w:name="List Number" w:semiHidden="0" w:uiPriority="7" w:qFormat="1"/>
    <w:lsdException w:name="List 2" w:semiHidden="0" w:uiPriority="5" w:qFormat="1"/>
    <w:lsdException w:name="List 3" w:semiHidden="0" w:uiPriority="5"/>
    <w:lsdException w:name="List 4" w:semiHidden="0" w:uiPriority="5"/>
    <w:lsdException w:name="List 5" w:semiHidden="0" w:uiPriority="5"/>
    <w:lsdException w:name="List Bullet 2" w:semiHidden="0" w:uiPriority="6" w:qFormat="1"/>
    <w:lsdException w:name="List Bullet 3" w:semiHidden="0" w:uiPriority="6"/>
    <w:lsdException w:name="List Bullet 4" w:semiHidden="0" w:uiPriority="6"/>
    <w:lsdException w:name="List Bullet 5" w:semiHidden="0" w:uiPriority="6"/>
    <w:lsdException w:name="List Number 2" w:semiHidden="0" w:uiPriority="7" w:qFormat="1"/>
    <w:lsdException w:name="List Number 3" w:semiHidden="0" w:uiPriority="7"/>
    <w:lsdException w:name="List Number 4" w:semiHidden="0" w:uiPriority="7"/>
    <w:lsdException w:name="List Number 5" w:semiHidden="0" w:uiPriority="7"/>
    <w:lsdException w:name="Title" w:semiHidden="0" w:uiPriority="10" w:qFormat="1"/>
    <w:lsdException w:name="Closing" w:unhideWhenUsed="1"/>
    <w:lsdException w:name="Signature" w:semiHidden="0"/>
    <w:lsdException w:name="Default Paragraph Font" w:uiPriority="1" w:unhideWhenUsed="1"/>
    <w:lsdException w:name="Body Text" w:uiPriority="0" w:unhideWhenUsed="1" w:qFormat="1"/>
    <w:lsdException w:name="Body Text Indent" w:uiPriority="0" w:unhideWhenUsed="1"/>
    <w:lsdException w:name="List Continue" w:semiHidden="0" w:uiPriority="8" w:qFormat="1"/>
    <w:lsdException w:name="List Continue 2" w:semiHidden="0" w:uiPriority="8" w:qFormat="1"/>
    <w:lsdException w:name="List Continue 3" w:semiHidden="0" w:uiPriority="8"/>
    <w:lsdException w:name="List Continue 4" w:semiHidden="0" w:uiPriority="8"/>
    <w:lsdException w:name="List Continue 5" w:semiHidden="0" w:uiPriority="8"/>
    <w:lsdException w:name="Message Header" w:unhideWhenUsed="1"/>
    <w:lsdException w:name="Subtitle" w:semiHidden="0" w:uiPriority="11" w:qFormat="1"/>
    <w:lsdException w:name="Salutation" w:unhideWhenUsed="1"/>
    <w:lsdException w:name="Date" w:unhideWhenUsed="1"/>
    <w:lsdException w:name="Body Text First Indent" w:uiPriority="0" w:unhideWhenUsed="1" w:qFormat="1"/>
    <w:lsdException w:name="Body Text First Indent 2" w:uiPriority="0" w:unhideWhenUsed="1"/>
    <w:lsdException w:name="Note Heading" w:unhideWhenUsed="1"/>
    <w:lsdException w:name="Body Text 2" w:unhideWhenUsed="1"/>
    <w:lsdException w:name="Body Text Indent 2" w:uiPriority="0" w:unhideWhenUsed="1"/>
    <w:lsdException w:name="Body Text Indent 3" w:unhideWhenUsed="1"/>
    <w:lsdException w:name="Block Text" w:uiPriority="2" w:unhideWhenUsed="1" w:qFormat="1"/>
    <w:lsdException w:name="Hyperlink" w:unhideWhenUsed="1"/>
    <w:lsdException w:name="FollowedHyperlink" w:unhideWhenUsed="1"/>
    <w:lsdException w:name="Strong" w:uiPriority="22"/>
    <w:lsdException w:name="Emphasis" w:uiPriority="2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9"/>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unhideWhenUsed="1"/>
    <w:lsdException w:name="TOC Heading" w:uiPriority="39" w:unhideWhenUsed="1"/>
  </w:latentStyles>
  <w:style w:type="paragraph" w:default="1" w:styleId="Normal">
    <w:name w:val="Normal"/>
    <w:uiPriority w:val="19"/>
    <w:qFormat/>
    <w:rsid w:val="003B6EF3"/>
  </w:style>
  <w:style w:type="paragraph" w:styleId="Heading1">
    <w:name w:val="heading 1"/>
    <w:basedOn w:val="Normal"/>
    <w:link w:val="Heading1Char"/>
    <w:uiPriority w:val="4"/>
    <w:qFormat/>
    <w:rsid w:val="00C66891"/>
    <w:pPr>
      <w:numPr>
        <w:numId w:val="21"/>
      </w:numPr>
      <w:spacing w:after="240"/>
      <w:outlineLvl w:val="0"/>
    </w:pPr>
    <w:rPr>
      <w:rFonts w:asciiTheme="majorHAnsi" w:eastAsiaTheme="majorEastAsia" w:hAnsiTheme="majorHAnsi" w:cstheme="majorBidi"/>
      <w:bCs/>
      <w:color w:val="000000" w:themeColor="accent1" w:themeShade="BF"/>
      <w:szCs w:val="28"/>
    </w:rPr>
  </w:style>
  <w:style w:type="paragraph" w:styleId="Heading2">
    <w:name w:val="heading 2"/>
    <w:basedOn w:val="Normal"/>
    <w:link w:val="Heading2Char"/>
    <w:uiPriority w:val="4"/>
    <w:qFormat/>
    <w:rsid w:val="00C66891"/>
    <w:pPr>
      <w:numPr>
        <w:ilvl w:val="1"/>
        <w:numId w:val="21"/>
      </w:numPr>
      <w:spacing w:after="240"/>
      <w:outlineLvl w:val="1"/>
    </w:pPr>
    <w:rPr>
      <w:rFonts w:asciiTheme="majorHAnsi" w:eastAsiaTheme="majorEastAsia" w:hAnsiTheme="majorHAnsi" w:cstheme="majorBidi"/>
      <w:bCs/>
      <w:color w:val="000000" w:themeColor="accent1"/>
      <w:szCs w:val="26"/>
    </w:rPr>
  </w:style>
  <w:style w:type="paragraph" w:styleId="Heading3">
    <w:name w:val="heading 3"/>
    <w:basedOn w:val="Normal"/>
    <w:link w:val="Heading3Char"/>
    <w:uiPriority w:val="4"/>
    <w:qFormat/>
    <w:rsid w:val="00C66891"/>
    <w:pPr>
      <w:numPr>
        <w:ilvl w:val="2"/>
        <w:numId w:val="21"/>
      </w:numPr>
      <w:spacing w:after="240"/>
      <w:outlineLvl w:val="2"/>
    </w:pPr>
    <w:rPr>
      <w:rFonts w:asciiTheme="majorHAnsi" w:eastAsiaTheme="majorEastAsia" w:hAnsiTheme="majorHAnsi" w:cstheme="majorBidi"/>
      <w:bCs/>
      <w:color w:val="000000" w:themeColor="accent1"/>
    </w:rPr>
  </w:style>
  <w:style w:type="paragraph" w:styleId="Heading4">
    <w:name w:val="heading 4"/>
    <w:basedOn w:val="Normal"/>
    <w:link w:val="Heading4Char"/>
    <w:uiPriority w:val="4"/>
    <w:qFormat/>
    <w:rsid w:val="00C66891"/>
    <w:pPr>
      <w:numPr>
        <w:ilvl w:val="3"/>
        <w:numId w:val="21"/>
      </w:numPr>
      <w:spacing w:after="240"/>
      <w:outlineLvl w:val="3"/>
    </w:pPr>
    <w:rPr>
      <w:rFonts w:asciiTheme="majorHAnsi" w:eastAsiaTheme="majorEastAsia" w:hAnsiTheme="majorHAnsi" w:cstheme="majorBidi"/>
      <w:bCs/>
      <w:iCs/>
      <w:color w:val="000000" w:themeColor="accent1"/>
    </w:rPr>
  </w:style>
  <w:style w:type="paragraph" w:styleId="Heading5">
    <w:name w:val="heading 5"/>
    <w:basedOn w:val="Normal"/>
    <w:link w:val="Heading5Char"/>
    <w:uiPriority w:val="4"/>
    <w:qFormat/>
    <w:rsid w:val="00C66891"/>
    <w:pPr>
      <w:numPr>
        <w:ilvl w:val="4"/>
        <w:numId w:val="21"/>
      </w:numPr>
      <w:spacing w:after="240"/>
      <w:outlineLvl w:val="4"/>
    </w:pPr>
    <w:rPr>
      <w:rFonts w:asciiTheme="majorHAnsi" w:eastAsiaTheme="majorEastAsia" w:hAnsiTheme="majorHAnsi" w:cstheme="majorBidi"/>
      <w:color w:val="000000" w:themeColor="accent1" w:themeShade="7F"/>
    </w:rPr>
  </w:style>
  <w:style w:type="paragraph" w:styleId="Heading6">
    <w:name w:val="heading 6"/>
    <w:basedOn w:val="Normal"/>
    <w:link w:val="Heading6Char"/>
    <w:uiPriority w:val="4"/>
    <w:qFormat/>
    <w:rsid w:val="00C66891"/>
    <w:pPr>
      <w:numPr>
        <w:ilvl w:val="5"/>
        <w:numId w:val="21"/>
      </w:numPr>
      <w:spacing w:after="240"/>
      <w:outlineLvl w:val="5"/>
    </w:pPr>
    <w:rPr>
      <w:rFonts w:asciiTheme="majorHAnsi" w:eastAsiaTheme="majorEastAsia" w:hAnsiTheme="majorHAnsi" w:cstheme="majorBidi"/>
      <w:iCs/>
      <w:color w:val="000000" w:themeColor="accent1" w:themeShade="7F"/>
    </w:rPr>
  </w:style>
  <w:style w:type="paragraph" w:styleId="Heading7">
    <w:name w:val="heading 7"/>
    <w:basedOn w:val="Normal"/>
    <w:link w:val="Heading7Char"/>
    <w:uiPriority w:val="4"/>
    <w:qFormat/>
    <w:rsid w:val="00C66891"/>
    <w:pPr>
      <w:numPr>
        <w:ilvl w:val="6"/>
        <w:numId w:val="21"/>
      </w:numPr>
      <w:spacing w:after="240"/>
      <w:outlineLvl w:val="6"/>
    </w:pPr>
    <w:rPr>
      <w:rFonts w:asciiTheme="majorHAnsi" w:eastAsiaTheme="majorEastAsia" w:hAnsiTheme="majorHAnsi" w:cstheme="majorBidi"/>
      <w:iCs/>
      <w:color w:val="000000" w:themeColor="text1"/>
    </w:rPr>
  </w:style>
  <w:style w:type="paragraph" w:styleId="Heading8">
    <w:name w:val="heading 8"/>
    <w:basedOn w:val="Normal"/>
    <w:link w:val="Heading8Char"/>
    <w:uiPriority w:val="4"/>
    <w:qFormat/>
    <w:rsid w:val="00C66891"/>
    <w:pPr>
      <w:numPr>
        <w:ilvl w:val="7"/>
        <w:numId w:val="21"/>
      </w:numPr>
      <w:spacing w:after="240"/>
      <w:outlineLvl w:val="7"/>
    </w:pPr>
    <w:rPr>
      <w:rFonts w:asciiTheme="majorHAnsi" w:eastAsiaTheme="majorEastAsia" w:hAnsiTheme="majorHAnsi" w:cstheme="majorBidi"/>
      <w:color w:val="000000" w:themeColor="text1"/>
      <w:szCs w:val="20"/>
    </w:rPr>
  </w:style>
  <w:style w:type="paragraph" w:styleId="Heading9">
    <w:name w:val="heading 9"/>
    <w:basedOn w:val="Normal"/>
    <w:link w:val="Heading9Char"/>
    <w:uiPriority w:val="4"/>
    <w:qFormat/>
    <w:rsid w:val="00C66891"/>
    <w:pPr>
      <w:numPr>
        <w:ilvl w:val="8"/>
        <w:numId w:val="21"/>
      </w:numPr>
      <w:spacing w:after="240"/>
      <w:outlineLvl w:val="8"/>
    </w:pPr>
    <w:rPr>
      <w:rFonts w:asciiTheme="majorHAnsi" w:eastAsiaTheme="majorEastAsia" w:hAnsiTheme="majorHAnsi" w:cstheme="majorBidi"/>
      <w:iCs/>
      <w:color w:val="000000" w:themeColor="text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C66891"/>
    <w:pPr>
      <w:spacing w:after="240"/>
    </w:pPr>
  </w:style>
  <w:style w:type="character" w:customStyle="1" w:styleId="BodyTextChar">
    <w:name w:val="Body Text Char"/>
    <w:basedOn w:val="DefaultParagraphFont"/>
    <w:link w:val="BodyText"/>
    <w:rsid w:val="00C66891"/>
  </w:style>
  <w:style w:type="paragraph" w:styleId="BodyText2">
    <w:name w:val="Body Text 2"/>
    <w:basedOn w:val="BodyText"/>
    <w:link w:val="BodyText2Char"/>
    <w:uiPriority w:val="99"/>
    <w:rsid w:val="00C66891"/>
    <w:pPr>
      <w:spacing w:after="0" w:line="480" w:lineRule="auto"/>
    </w:pPr>
  </w:style>
  <w:style w:type="character" w:customStyle="1" w:styleId="BodyText2Char">
    <w:name w:val="Body Text 2 Char"/>
    <w:basedOn w:val="DefaultParagraphFont"/>
    <w:link w:val="BodyText2"/>
    <w:uiPriority w:val="99"/>
    <w:rsid w:val="00C66891"/>
  </w:style>
  <w:style w:type="paragraph" w:styleId="BodyTextFirstIndent">
    <w:name w:val="Body Text First Indent"/>
    <w:basedOn w:val="BodyText"/>
    <w:link w:val="BodyTextFirstIndentChar"/>
    <w:qFormat/>
    <w:rsid w:val="00C66891"/>
    <w:pPr>
      <w:ind w:firstLine="1440"/>
    </w:pPr>
  </w:style>
  <w:style w:type="character" w:customStyle="1" w:styleId="BodyTextFirstIndentChar">
    <w:name w:val="Body Text First Indent Char"/>
    <w:basedOn w:val="BodyTextChar"/>
    <w:link w:val="BodyTextFirstIndent"/>
    <w:rsid w:val="00C66891"/>
  </w:style>
  <w:style w:type="paragraph" w:styleId="BodyTextIndent">
    <w:name w:val="Body Text Indent"/>
    <w:basedOn w:val="BodyText"/>
    <w:link w:val="BodyTextIndentChar"/>
    <w:rsid w:val="00C66891"/>
    <w:pPr>
      <w:ind w:left="1440"/>
    </w:pPr>
  </w:style>
  <w:style w:type="character" w:customStyle="1" w:styleId="BodyTextIndentChar">
    <w:name w:val="Body Text Indent Char"/>
    <w:basedOn w:val="DefaultParagraphFont"/>
    <w:link w:val="BodyTextIndent"/>
    <w:rsid w:val="00C66891"/>
  </w:style>
  <w:style w:type="paragraph" w:styleId="BodyTextFirstIndent2">
    <w:name w:val="Body Text First Indent 2"/>
    <w:basedOn w:val="BodyTextFirstIndent"/>
    <w:link w:val="BodyTextFirstIndent2Char"/>
    <w:rsid w:val="00C66891"/>
    <w:pPr>
      <w:spacing w:after="0" w:line="480" w:lineRule="auto"/>
    </w:pPr>
  </w:style>
  <w:style w:type="character" w:customStyle="1" w:styleId="BodyTextFirstIndent2Char">
    <w:name w:val="Body Text First Indent 2 Char"/>
    <w:basedOn w:val="BodyTextIndentChar"/>
    <w:link w:val="BodyTextFirstIndent2"/>
    <w:rsid w:val="00C66891"/>
  </w:style>
  <w:style w:type="paragraph" w:styleId="BodyTextIndent2">
    <w:name w:val="Body Text Indent 2"/>
    <w:basedOn w:val="BodyTextIndent"/>
    <w:link w:val="BodyTextIndent2Char"/>
    <w:rsid w:val="00C66891"/>
    <w:pPr>
      <w:spacing w:after="0" w:line="480" w:lineRule="auto"/>
    </w:pPr>
  </w:style>
  <w:style w:type="character" w:customStyle="1" w:styleId="BodyTextIndent2Char">
    <w:name w:val="Body Text Indent 2 Char"/>
    <w:basedOn w:val="DefaultParagraphFont"/>
    <w:link w:val="BodyTextIndent2"/>
    <w:rsid w:val="00C66891"/>
  </w:style>
  <w:style w:type="paragraph" w:customStyle="1" w:styleId="BodyTextHalfIndent">
    <w:name w:val="Body Text Half Indent"/>
    <w:basedOn w:val="BodyText"/>
    <w:link w:val="BodyTextHalfIndentChar"/>
    <w:rsid w:val="00C66891"/>
    <w:pPr>
      <w:ind w:left="720"/>
    </w:pPr>
  </w:style>
  <w:style w:type="paragraph" w:customStyle="1" w:styleId="BodyTextHalfIndent2">
    <w:name w:val="Body Text Half Indent 2"/>
    <w:basedOn w:val="BodyTextHalfIndent"/>
    <w:link w:val="BodyTextHalfIndent2Char"/>
    <w:rsid w:val="00C66891"/>
    <w:pPr>
      <w:spacing w:after="0" w:line="480" w:lineRule="auto"/>
    </w:pPr>
  </w:style>
  <w:style w:type="character" w:customStyle="1" w:styleId="BodyTextHalfIndentChar">
    <w:name w:val="Body Text Half Indent Char"/>
    <w:basedOn w:val="BodyTextChar"/>
    <w:link w:val="BodyTextHalfIndent"/>
    <w:rsid w:val="00C66891"/>
  </w:style>
  <w:style w:type="paragraph" w:customStyle="1" w:styleId="BodyTextFirstHalfIndent">
    <w:name w:val="Body Text First Half Indent"/>
    <w:basedOn w:val="BodyText"/>
    <w:link w:val="BodyTextFirstHalfIndentChar"/>
    <w:rsid w:val="00C66891"/>
    <w:pPr>
      <w:ind w:firstLine="720"/>
    </w:pPr>
  </w:style>
  <w:style w:type="character" w:customStyle="1" w:styleId="BodyTextHalfIndent2Char">
    <w:name w:val="Body Text Half Indent 2 Char"/>
    <w:basedOn w:val="BodyTextHalfIndentChar"/>
    <w:link w:val="BodyTextHalfIndent2"/>
    <w:rsid w:val="00C66891"/>
  </w:style>
  <w:style w:type="paragraph" w:customStyle="1" w:styleId="BodyTextFirstHalfIndent2">
    <w:name w:val="Body Text First Half Indent 2"/>
    <w:basedOn w:val="BodyTextFirstHalfIndent"/>
    <w:link w:val="BodyTextFirstHalfIndent2Char"/>
    <w:rsid w:val="00C66891"/>
    <w:pPr>
      <w:spacing w:after="0" w:line="480" w:lineRule="auto"/>
    </w:pPr>
  </w:style>
  <w:style w:type="character" w:customStyle="1" w:styleId="BodyTextFirstHalfIndentChar">
    <w:name w:val="Body Text First Half Indent Char"/>
    <w:basedOn w:val="BodyTextChar"/>
    <w:link w:val="BodyTextFirstHalfIndent"/>
    <w:rsid w:val="00C66891"/>
  </w:style>
  <w:style w:type="paragraph" w:styleId="EnvelopeAddress">
    <w:name w:val="envelope address"/>
    <w:basedOn w:val="Normal"/>
    <w:uiPriority w:val="99"/>
    <w:semiHidden/>
    <w:unhideWhenUsed/>
    <w:rsid w:val="00C66891"/>
    <w:pPr>
      <w:framePr w:w="7920" w:h="1987" w:hRule="exact" w:hSpace="187" w:wrap="around" w:hAnchor="page" w:xAlign="center" w:yAlign="bottom"/>
      <w:ind w:left="2880"/>
    </w:pPr>
    <w:rPr>
      <w:rFonts w:eastAsiaTheme="majorEastAsia" w:cstheme="majorBidi"/>
    </w:rPr>
  </w:style>
  <w:style w:type="character" w:customStyle="1" w:styleId="BodyTextFirstHalfIndent2Char">
    <w:name w:val="Body Text First Half Indent 2 Char"/>
    <w:basedOn w:val="BodyTextFirstHalfIndentChar"/>
    <w:link w:val="BodyTextFirstHalfIndent2"/>
    <w:rsid w:val="00C66891"/>
  </w:style>
  <w:style w:type="paragraph" w:styleId="EnvelopeReturn">
    <w:name w:val="envelope return"/>
    <w:basedOn w:val="Normal"/>
    <w:uiPriority w:val="99"/>
    <w:semiHidden/>
    <w:unhideWhenUsed/>
    <w:rsid w:val="00C66891"/>
    <w:rPr>
      <w:rFonts w:eastAsiaTheme="majorEastAsia" w:cstheme="majorBidi"/>
      <w:sz w:val="20"/>
      <w:szCs w:val="20"/>
    </w:rPr>
  </w:style>
  <w:style w:type="paragraph" w:styleId="Footer">
    <w:name w:val="footer"/>
    <w:basedOn w:val="Normal"/>
    <w:link w:val="FooterChar"/>
    <w:uiPriority w:val="99"/>
    <w:semiHidden/>
    <w:rsid w:val="00C66891"/>
    <w:pPr>
      <w:tabs>
        <w:tab w:val="center" w:pos="4680"/>
        <w:tab w:val="right" w:pos="9360"/>
      </w:tabs>
    </w:pPr>
  </w:style>
  <w:style w:type="character" w:customStyle="1" w:styleId="FooterChar">
    <w:name w:val="Footer Char"/>
    <w:basedOn w:val="DefaultParagraphFont"/>
    <w:link w:val="Footer"/>
    <w:uiPriority w:val="99"/>
    <w:semiHidden/>
    <w:rsid w:val="000A3C03"/>
  </w:style>
  <w:style w:type="paragraph" w:styleId="Header">
    <w:name w:val="header"/>
    <w:basedOn w:val="Normal"/>
    <w:link w:val="HeaderChar"/>
    <w:uiPriority w:val="99"/>
    <w:semiHidden/>
    <w:rsid w:val="00C66891"/>
    <w:pPr>
      <w:tabs>
        <w:tab w:val="center" w:pos="4680"/>
        <w:tab w:val="right" w:pos="9360"/>
      </w:tabs>
    </w:pPr>
  </w:style>
  <w:style w:type="character" w:customStyle="1" w:styleId="HeaderChar">
    <w:name w:val="Header Char"/>
    <w:basedOn w:val="DefaultParagraphFont"/>
    <w:link w:val="Header"/>
    <w:uiPriority w:val="99"/>
    <w:semiHidden/>
    <w:rsid w:val="000A3C03"/>
  </w:style>
  <w:style w:type="paragraph" w:styleId="NormalIndent">
    <w:name w:val="Normal Indent"/>
    <w:basedOn w:val="Normal"/>
    <w:uiPriority w:val="99"/>
    <w:semiHidden/>
    <w:unhideWhenUsed/>
    <w:rsid w:val="00C66891"/>
    <w:pPr>
      <w:ind w:left="1440"/>
    </w:pPr>
  </w:style>
  <w:style w:type="paragraph" w:customStyle="1" w:styleId="NormalHalfIndent">
    <w:name w:val="Normal Half Indent"/>
    <w:basedOn w:val="Normal"/>
    <w:semiHidden/>
    <w:rsid w:val="00C66891"/>
    <w:pPr>
      <w:ind w:left="720"/>
    </w:pPr>
  </w:style>
  <w:style w:type="paragraph" w:styleId="Salutation">
    <w:name w:val="Salutation"/>
    <w:basedOn w:val="Normal"/>
    <w:next w:val="Normal"/>
    <w:link w:val="SalutationChar"/>
    <w:uiPriority w:val="99"/>
    <w:rsid w:val="00B160B0"/>
    <w:pPr>
      <w:spacing w:after="240"/>
    </w:pPr>
  </w:style>
  <w:style w:type="character" w:customStyle="1" w:styleId="SalutationChar">
    <w:name w:val="Salutation Char"/>
    <w:basedOn w:val="DefaultParagraphFont"/>
    <w:link w:val="Salutation"/>
    <w:uiPriority w:val="99"/>
    <w:rsid w:val="00585238"/>
  </w:style>
  <w:style w:type="paragraph" w:styleId="Title">
    <w:name w:val="Title"/>
    <w:basedOn w:val="Normal"/>
    <w:next w:val="Normal"/>
    <w:link w:val="TitleChar"/>
    <w:uiPriority w:val="10"/>
    <w:qFormat/>
    <w:rsid w:val="00C66891"/>
    <w:pPr>
      <w:spacing w:after="240"/>
      <w:contextualSpacing/>
      <w:jc w:val="center"/>
      <w:outlineLvl w:val="0"/>
    </w:pPr>
    <w:rPr>
      <w:rFonts w:asciiTheme="majorHAnsi" w:eastAsiaTheme="majorEastAsia" w:hAnsiTheme="majorHAnsi" w:cstheme="majorBidi"/>
      <w:b/>
      <w:color w:val="000000" w:themeColor="text1"/>
      <w:szCs w:val="52"/>
    </w:rPr>
  </w:style>
  <w:style w:type="character" w:customStyle="1" w:styleId="TitleChar">
    <w:name w:val="Title Char"/>
    <w:basedOn w:val="DefaultParagraphFont"/>
    <w:link w:val="Title"/>
    <w:uiPriority w:val="10"/>
    <w:rsid w:val="00C66891"/>
    <w:rPr>
      <w:rFonts w:asciiTheme="majorHAnsi" w:eastAsiaTheme="majorEastAsia" w:hAnsiTheme="majorHAnsi" w:cstheme="majorBidi"/>
      <w:b/>
      <w:color w:val="000000" w:themeColor="text1"/>
      <w:szCs w:val="52"/>
    </w:rPr>
  </w:style>
  <w:style w:type="paragraph" w:styleId="FootnoteText">
    <w:name w:val="footnote text"/>
    <w:basedOn w:val="Normal"/>
    <w:link w:val="FootnoteTextChar"/>
    <w:uiPriority w:val="99"/>
    <w:semiHidden/>
    <w:unhideWhenUsed/>
    <w:rsid w:val="00C66891"/>
    <w:pPr>
      <w:spacing w:after="120" w:line="260" w:lineRule="exact"/>
    </w:pPr>
    <w:rPr>
      <w:szCs w:val="20"/>
    </w:rPr>
  </w:style>
  <w:style w:type="character" w:customStyle="1" w:styleId="FootnoteTextChar">
    <w:name w:val="Footnote Text Char"/>
    <w:basedOn w:val="DefaultParagraphFont"/>
    <w:link w:val="FootnoteText"/>
    <w:uiPriority w:val="99"/>
    <w:semiHidden/>
    <w:rsid w:val="00C66891"/>
    <w:rPr>
      <w:szCs w:val="20"/>
    </w:rPr>
  </w:style>
  <w:style w:type="character" w:styleId="FootnoteReference">
    <w:name w:val="footnote reference"/>
    <w:basedOn w:val="DefaultParagraphFont"/>
    <w:uiPriority w:val="99"/>
    <w:semiHidden/>
    <w:unhideWhenUsed/>
    <w:rsid w:val="00C66891"/>
    <w:rPr>
      <w:vertAlign w:val="superscript"/>
    </w:rPr>
  </w:style>
  <w:style w:type="paragraph" w:styleId="BlockText">
    <w:name w:val="Block Text"/>
    <w:basedOn w:val="Normal"/>
    <w:link w:val="BlockTextChar"/>
    <w:uiPriority w:val="2"/>
    <w:qFormat/>
    <w:rsid w:val="00C66891"/>
    <w:pPr>
      <w:spacing w:after="240"/>
      <w:ind w:left="1440" w:right="1440"/>
    </w:pPr>
    <w:rPr>
      <w:rFonts w:eastAsiaTheme="minorEastAsia"/>
      <w:iCs/>
    </w:rPr>
  </w:style>
  <w:style w:type="paragraph" w:styleId="EndnoteText">
    <w:name w:val="endnote text"/>
    <w:basedOn w:val="Normal"/>
    <w:link w:val="EndnoteTextChar"/>
    <w:uiPriority w:val="99"/>
    <w:semiHidden/>
    <w:unhideWhenUsed/>
    <w:rsid w:val="00C66891"/>
    <w:rPr>
      <w:szCs w:val="20"/>
    </w:rPr>
  </w:style>
  <w:style w:type="character" w:customStyle="1" w:styleId="EndnoteTextChar">
    <w:name w:val="Endnote Text Char"/>
    <w:basedOn w:val="DefaultParagraphFont"/>
    <w:link w:val="EndnoteText"/>
    <w:uiPriority w:val="99"/>
    <w:semiHidden/>
    <w:rsid w:val="00C66891"/>
    <w:rPr>
      <w:szCs w:val="20"/>
    </w:rPr>
  </w:style>
  <w:style w:type="numbering" w:customStyle="1" w:styleId="CovingtonHeadings">
    <w:name w:val="Covington Headings"/>
    <w:uiPriority w:val="99"/>
    <w:rsid w:val="00C66891"/>
    <w:pPr>
      <w:numPr>
        <w:numId w:val="11"/>
      </w:numPr>
    </w:pPr>
  </w:style>
  <w:style w:type="paragraph" w:styleId="Subtitle">
    <w:name w:val="Subtitle"/>
    <w:basedOn w:val="Normal"/>
    <w:next w:val="Normal"/>
    <w:link w:val="SubtitleChar"/>
    <w:uiPriority w:val="11"/>
    <w:qFormat/>
    <w:rsid w:val="00C66891"/>
    <w:pPr>
      <w:numPr>
        <w:ilvl w:val="1"/>
      </w:numPr>
      <w:spacing w:after="240"/>
      <w:outlineLvl w:val="1"/>
    </w:pPr>
    <w:rPr>
      <w:rFonts w:asciiTheme="majorHAnsi" w:eastAsiaTheme="majorEastAsia" w:hAnsiTheme="majorHAnsi" w:cstheme="majorBidi"/>
      <w:iCs/>
      <w:color w:val="000000" w:themeColor="accent1"/>
      <w:u w:val="single"/>
    </w:rPr>
  </w:style>
  <w:style w:type="character" w:customStyle="1" w:styleId="Heading1Char">
    <w:name w:val="Heading 1 Char"/>
    <w:basedOn w:val="DefaultParagraphFont"/>
    <w:link w:val="Heading1"/>
    <w:uiPriority w:val="4"/>
    <w:rsid w:val="00C66891"/>
    <w:rPr>
      <w:rFonts w:asciiTheme="majorHAnsi" w:eastAsiaTheme="majorEastAsia" w:hAnsiTheme="majorHAnsi" w:cstheme="majorBidi"/>
      <w:bCs/>
      <w:color w:val="000000" w:themeColor="accent1" w:themeShade="BF"/>
      <w:szCs w:val="28"/>
    </w:rPr>
  </w:style>
  <w:style w:type="character" w:customStyle="1" w:styleId="Heading2Char">
    <w:name w:val="Heading 2 Char"/>
    <w:basedOn w:val="DefaultParagraphFont"/>
    <w:link w:val="Heading2"/>
    <w:uiPriority w:val="4"/>
    <w:rsid w:val="00C66891"/>
    <w:rPr>
      <w:rFonts w:asciiTheme="majorHAnsi" w:eastAsiaTheme="majorEastAsia" w:hAnsiTheme="majorHAnsi" w:cstheme="majorBidi"/>
      <w:bCs/>
      <w:color w:val="000000" w:themeColor="accent1"/>
      <w:szCs w:val="26"/>
    </w:rPr>
  </w:style>
  <w:style w:type="character" w:customStyle="1" w:styleId="Heading3Char">
    <w:name w:val="Heading 3 Char"/>
    <w:basedOn w:val="DefaultParagraphFont"/>
    <w:link w:val="Heading3"/>
    <w:uiPriority w:val="4"/>
    <w:rsid w:val="00C66891"/>
    <w:rPr>
      <w:rFonts w:asciiTheme="majorHAnsi" w:eastAsiaTheme="majorEastAsia" w:hAnsiTheme="majorHAnsi" w:cstheme="majorBidi"/>
      <w:bCs/>
      <w:color w:val="000000" w:themeColor="accent1"/>
    </w:rPr>
  </w:style>
  <w:style w:type="character" w:customStyle="1" w:styleId="Heading4Char">
    <w:name w:val="Heading 4 Char"/>
    <w:basedOn w:val="DefaultParagraphFont"/>
    <w:link w:val="Heading4"/>
    <w:uiPriority w:val="4"/>
    <w:rsid w:val="00C66891"/>
    <w:rPr>
      <w:rFonts w:asciiTheme="majorHAnsi" w:eastAsiaTheme="majorEastAsia" w:hAnsiTheme="majorHAnsi" w:cstheme="majorBidi"/>
      <w:bCs/>
      <w:iCs/>
      <w:color w:val="000000" w:themeColor="accent1"/>
    </w:rPr>
  </w:style>
  <w:style w:type="character" w:customStyle="1" w:styleId="Heading5Char">
    <w:name w:val="Heading 5 Char"/>
    <w:basedOn w:val="DefaultParagraphFont"/>
    <w:link w:val="Heading5"/>
    <w:uiPriority w:val="4"/>
    <w:rsid w:val="00C66891"/>
    <w:rPr>
      <w:rFonts w:asciiTheme="majorHAnsi" w:eastAsiaTheme="majorEastAsia" w:hAnsiTheme="majorHAnsi" w:cstheme="majorBidi"/>
      <w:color w:val="000000" w:themeColor="accent1" w:themeShade="7F"/>
    </w:rPr>
  </w:style>
  <w:style w:type="character" w:customStyle="1" w:styleId="Heading6Char">
    <w:name w:val="Heading 6 Char"/>
    <w:basedOn w:val="DefaultParagraphFont"/>
    <w:link w:val="Heading6"/>
    <w:uiPriority w:val="4"/>
    <w:rsid w:val="00C66891"/>
    <w:rPr>
      <w:rFonts w:asciiTheme="majorHAnsi" w:eastAsiaTheme="majorEastAsia" w:hAnsiTheme="majorHAnsi" w:cstheme="majorBidi"/>
      <w:iCs/>
      <w:color w:val="000000" w:themeColor="accent1" w:themeShade="7F"/>
    </w:rPr>
  </w:style>
  <w:style w:type="character" w:customStyle="1" w:styleId="Heading7Char">
    <w:name w:val="Heading 7 Char"/>
    <w:basedOn w:val="DefaultParagraphFont"/>
    <w:link w:val="Heading7"/>
    <w:uiPriority w:val="4"/>
    <w:rsid w:val="00C66891"/>
    <w:rPr>
      <w:rFonts w:asciiTheme="majorHAnsi" w:eastAsiaTheme="majorEastAsia" w:hAnsiTheme="majorHAnsi" w:cstheme="majorBidi"/>
      <w:iCs/>
      <w:color w:val="000000" w:themeColor="text1"/>
    </w:rPr>
  </w:style>
  <w:style w:type="character" w:customStyle="1" w:styleId="Heading8Char">
    <w:name w:val="Heading 8 Char"/>
    <w:basedOn w:val="DefaultParagraphFont"/>
    <w:link w:val="Heading8"/>
    <w:uiPriority w:val="4"/>
    <w:rsid w:val="00C66891"/>
    <w:rPr>
      <w:rFonts w:asciiTheme="majorHAnsi" w:eastAsiaTheme="majorEastAsia" w:hAnsiTheme="majorHAnsi" w:cstheme="majorBidi"/>
      <w:color w:val="000000" w:themeColor="text1"/>
      <w:szCs w:val="20"/>
    </w:rPr>
  </w:style>
  <w:style w:type="character" w:customStyle="1" w:styleId="Heading9Char">
    <w:name w:val="Heading 9 Char"/>
    <w:basedOn w:val="DefaultParagraphFont"/>
    <w:link w:val="Heading9"/>
    <w:uiPriority w:val="4"/>
    <w:rsid w:val="00C66891"/>
    <w:rPr>
      <w:rFonts w:asciiTheme="majorHAnsi" w:eastAsiaTheme="majorEastAsia" w:hAnsiTheme="majorHAnsi" w:cstheme="majorBidi"/>
      <w:iCs/>
      <w:color w:val="000000" w:themeColor="text1"/>
      <w:szCs w:val="20"/>
    </w:rPr>
  </w:style>
  <w:style w:type="character" w:customStyle="1" w:styleId="SubtitleChar">
    <w:name w:val="Subtitle Char"/>
    <w:basedOn w:val="DefaultParagraphFont"/>
    <w:link w:val="Subtitle"/>
    <w:uiPriority w:val="11"/>
    <w:rsid w:val="00C66891"/>
    <w:rPr>
      <w:rFonts w:asciiTheme="majorHAnsi" w:eastAsiaTheme="majorEastAsia" w:hAnsiTheme="majorHAnsi" w:cstheme="majorBidi"/>
      <w:iCs/>
      <w:color w:val="000000" w:themeColor="accent1"/>
      <w:u w:val="single"/>
    </w:rPr>
  </w:style>
  <w:style w:type="paragraph" w:customStyle="1" w:styleId="SubtitleCentered">
    <w:name w:val="Subtitle Centered"/>
    <w:basedOn w:val="Subtitle"/>
    <w:link w:val="SubtitleCenteredChar"/>
    <w:uiPriority w:val="11"/>
    <w:qFormat/>
    <w:rsid w:val="00C66891"/>
    <w:pPr>
      <w:jc w:val="center"/>
    </w:pPr>
  </w:style>
  <w:style w:type="numbering" w:customStyle="1" w:styleId="ListBullets">
    <w:name w:val="ListBullets"/>
    <w:uiPriority w:val="99"/>
    <w:rsid w:val="00D71515"/>
    <w:pPr>
      <w:numPr>
        <w:numId w:val="22"/>
      </w:numPr>
    </w:pPr>
  </w:style>
  <w:style w:type="numbering" w:customStyle="1" w:styleId="ListNumbers">
    <w:name w:val="ListNumbers"/>
    <w:uiPriority w:val="99"/>
    <w:rsid w:val="00D71515"/>
    <w:pPr>
      <w:numPr>
        <w:numId w:val="23"/>
      </w:numPr>
    </w:pPr>
  </w:style>
  <w:style w:type="paragraph" w:styleId="ListBullet">
    <w:name w:val="List Bullet"/>
    <w:basedOn w:val="Normal"/>
    <w:uiPriority w:val="6"/>
    <w:qFormat/>
    <w:rsid w:val="00477584"/>
    <w:pPr>
      <w:numPr>
        <w:numId w:val="28"/>
      </w:numPr>
      <w:spacing w:after="240"/>
    </w:pPr>
  </w:style>
  <w:style w:type="paragraph" w:styleId="ListBullet2">
    <w:name w:val="List Bullet 2"/>
    <w:basedOn w:val="Normal"/>
    <w:uiPriority w:val="6"/>
    <w:qFormat/>
    <w:rsid w:val="00477584"/>
    <w:pPr>
      <w:numPr>
        <w:ilvl w:val="1"/>
        <w:numId w:val="28"/>
      </w:numPr>
      <w:spacing w:after="240"/>
    </w:pPr>
  </w:style>
  <w:style w:type="paragraph" w:styleId="ListBullet3">
    <w:name w:val="List Bullet 3"/>
    <w:basedOn w:val="Normal"/>
    <w:uiPriority w:val="6"/>
    <w:rsid w:val="00477584"/>
    <w:pPr>
      <w:numPr>
        <w:ilvl w:val="2"/>
        <w:numId w:val="28"/>
      </w:numPr>
      <w:spacing w:after="240"/>
    </w:pPr>
  </w:style>
  <w:style w:type="paragraph" w:styleId="ListBullet4">
    <w:name w:val="List Bullet 4"/>
    <w:basedOn w:val="Normal"/>
    <w:uiPriority w:val="6"/>
    <w:rsid w:val="00477584"/>
    <w:pPr>
      <w:numPr>
        <w:ilvl w:val="3"/>
        <w:numId w:val="28"/>
      </w:numPr>
      <w:spacing w:after="240"/>
    </w:pPr>
  </w:style>
  <w:style w:type="paragraph" w:styleId="ListBullet5">
    <w:name w:val="List Bullet 5"/>
    <w:basedOn w:val="Normal"/>
    <w:uiPriority w:val="6"/>
    <w:rsid w:val="00477584"/>
    <w:pPr>
      <w:numPr>
        <w:ilvl w:val="4"/>
        <w:numId w:val="28"/>
      </w:numPr>
      <w:spacing w:after="240"/>
    </w:pPr>
  </w:style>
  <w:style w:type="paragraph" w:styleId="List">
    <w:name w:val="List"/>
    <w:basedOn w:val="Normal"/>
    <w:uiPriority w:val="5"/>
    <w:semiHidden/>
    <w:qFormat/>
    <w:rsid w:val="00477584"/>
    <w:pPr>
      <w:spacing w:after="240"/>
      <w:ind w:left="360" w:hanging="360"/>
    </w:pPr>
  </w:style>
  <w:style w:type="paragraph" w:styleId="ListNumber">
    <w:name w:val="List Number"/>
    <w:basedOn w:val="Normal"/>
    <w:uiPriority w:val="7"/>
    <w:qFormat/>
    <w:rsid w:val="00477584"/>
    <w:pPr>
      <w:numPr>
        <w:numId w:val="29"/>
      </w:numPr>
      <w:spacing w:after="240"/>
    </w:pPr>
  </w:style>
  <w:style w:type="paragraph" w:styleId="ListNumber2">
    <w:name w:val="List Number 2"/>
    <w:basedOn w:val="Normal"/>
    <w:uiPriority w:val="7"/>
    <w:qFormat/>
    <w:rsid w:val="00477584"/>
    <w:pPr>
      <w:numPr>
        <w:ilvl w:val="1"/>
        <w:numId w:val="29"/>
      </w:numPr>
      <w:spacing w:after="240"/>
    </w:pPr>
  </w:style>
  <w:style w:type="paragraph" w:styleId="ListNumber3">
    <w:name w:val="List Number 3"/>
    <w:basedOn w:val="Normal"/>
    <w:uiPriority w:val="7"/>
    <w:rsid w:val="00477584"/>
    <w:pPr>
      <w:numPr>
        <w:ilvl w:val="2"/>
        <w:numId w:val="29"/>
      </w:numPr>
      <w:spacing w:after="240"/>
    </w:pPr>
  </w:style>
  <w:style w:type="paragraph" w:styleId="ListNumber4">
    <w:name w:val="List Number 4"/>
    <w:basedOn w:val="Normal"/>
    <w:uiPriority w:val="7"/>
    <w:rsid w:val="00477584"/>
    <w:pPr>
      <w:numPr>
        <w:ilvl w:val="3"/>
        <w:numId w:val="29"/>
      </w:numPr>
      <w:spacing w:after="240"/>
    </w:pPr>
  </w:style>
  <w:style w:type="paragraph" w:styleId="List2">
    <w:name w:val="List 2"/>
    <w:basedOn w:val="Normal"/>
    <w:uiPriority w:val="5"/>
    <w:semiHidden/>
    <w:qFormat/>
    <w:rsid w:val="00477584"/>
    <w:pPr>
      <w:spacing w:after="240"/>
      <w:ind w:left="720" w:hanging="360"/>
    </w:pPr>
  </w:style>
  <w:style w:type="paragraph" w:styleId="List3">
    <w:name w:val="List 3"/>
    <w:basedOn w:val="Normal"/>
    <w:uiPriority w:val="5"/>
    <w:semiHidden/>
    <w:rsid w:val="00477584"/>
    <w:pPr>
      <w:spacing w:after="240"/>
      <w:ind w:left="1080" w:hanging="360"/>
    </w:pPr>
  </w:style>
  <w:style w:type="paragraph" w:styleId="List4">
    <w:name w:val="List 4"/>
    <w:basedOn w:val="Normal"/>
    <w:uiPriority w:val="5"/>
    <w:semiHidden/>
    <w:rsid w:val="00477584"/>
    <w:pPr>
      <w:spacing w:after="240"/>
      <w:ind w:left="1440" w:hanging="360"/>
    </w:pPr>
  </w:style>
  <w:style w:type="paragraph" w:styleId="List5">
    <w:name w:val="List 5"/>
    <w:basedOn w:val="Normal"/>
    <w:uiPriority w:val="5"/>
    <w:semiHidden/>
    <w:rsid w:val="00477584"/>
    <w:pPr>
      <w:spacing w:after="240"/>
      <w:ind w:left="1800" w:hanging="360"/>
    </w:pPr>
  </w:style>
  <w:style w:type="paragraph" w:styleId="ListContinue">
    <w:name w:val="List Continue"/>
    <w:basedOn w:val="Normal"/>
    <w:uiPriority w:val="8"/>
    <w:qFormat/>
    <w:rsid w:val="00477584"/>
    <w:pPr>
      <w:spacing w:after="240"/>
      <w:ind w:left="360"/>
    </w:pPr>
  </w:style>
  <w:style w:type="paragraph" w:styleId="ListContinue2">
    <w:name w:val="List Continue 2"/>
    <w:basedOn w:val="Normal"/>
    <w:uiPriority w:val="8"/>
    <w:qFormat/>
    <w:rsid w:val="00477584"/>
    <w:pPr>
      <w:spacing w:after="240"/>
      <w:ind w:left="720"/>
    </w:pPr>
  </w:style>
  <w:style w:type="paragraph" w:styleId="ListContinue3">
    <w:name w:val="List Continue 3"/>
    <w:basedOn w:val="Normal"/>
    <w:uiPriority w:val="8"/>
    <w:rsid w:val="00477584"/>
    <w:pPr>
      <w:spacing w:after="240"/>
      <w:ind w:left="1080"/>
    </w:pPr>
  </w:style>
  <w:style w:type="paragraph" w:styleId="ListContinue4">
    <w:name w:val="List Continue 4"/>
    <w:basedOn w:val="Normal"/>
    <w:uiPriority w:val="8"/>
    <w:rsid w:val="00477584"/>
    <w:pPr>
      <w:spacing w:after="240"/>
      <w:ind w:left="1440"/>
    </w:pPr>
  </w:style>
  <w:style w:type="paragraph" w:styleId="ListContinue5">
    <w:name w:val="List Continue 5"/>
    <w:basedOn w:val="Normal"/>
    <w:uiPriority w:val="8"/>
    <w:rsid w:val="00477584"/>
    <w:pPr>
      <w:spacing w:after="240"/>
      <w:ind w:left="1800"/>
    </w:pPr>
  </w:style>
  <w:style w:type="paragraph" w:styleId="ListNumber5">
    <w:name w:val="List Number 5"/>
    <w:basedOn w:val="Normal"/>
    <w:uiPriority w:val="7"/>
    <w:rsid w:val="00477584"/>
    <w:pPr>
      <w:numPr>
        <w:ilvl w:val="4"/>
        <w:numId w:val="29"/>
      </w:numPr>
      <w:spacing w:after="240"/>
    </w:pPr>
  </w:style>
  <w:style w:type="character" w:customStyle="1" w:styleId="SubtitleCenteredChar">
    <w:name w:val="Subtitle Centered Char"/>
    <w:basedOn w:val="SubtitleChar"/>
    <w:link w:val="SubtitleCentered"/>
    <w:uiPriority w:val="11"/>
    <w:rsid w:val="007A7997"/>
    <w:rPr>
      <w:rFonts w:asciiTheme="majorHAnsi" w:eastAsiaTheme="majorEastAsia" w:hAnsiTheme="majorHAnsi" w:cstheme="majorBidi"/>
      <w:iCs/>
      <w:color w:val="000000" w:themeColor="accent1"/>
      <w:u w:val="single"/>
    </w:rPr>
  </w:style>
  <w:style w:type="character" w:customStyle="1" w:styleId="BlockTextChar">
    <w:name w:val="Block Text Char"/>
    <w:basedOn w:val="DefaultParagraphFont"/>
    <w:link w:val="BlockText"/>
    <w:uiPriority w:val="2"/>
    <w:rsid w:val="007A7997"/>
    <w:rPr>
      <w:rFonts w:eastAsiaTheme="minorEastAsia"/>
      <w:iCs/>
    </w:rPr>
  </w:style>
  <w:style w:type="paragraph" w:customStyle="1" w:styleId="LetteredParagraphDouble">
    <w:name w:val="Lettered Paragraph Double"/>
    <w:basedOn w:val="Normal"/>
    <w:link w:val="LetteredParagraphDoubleChar"/>
    <w:unhideWhenUsed/>
    <w:rsid w:val="00FA2C60"/>
    <w:pPr>
      <w:numPr>
        <w:numId w:val="24"/>
      </w:numPr>
      <w:tabs>
        <w:tab w:val="left" w:pos="1800"/>
      </w:tabs>
      <w:spacing w:line="480" w:lineRule="auto"/>
      <w:ind w:left="1800"/>
    </w:pPr>
  </w:style>
  <w:style w:type="paragraph" w:customStyle="1" w:styleId="LetteredParagraphSingle">
    <w:name w:val="Lettered Paragraph Single"/>
    <w:basedOn w:val="Normal"/>
    <w:link w:val="LetteredParagraphSingleChar"/>
    <w:unhideWhenUsed/>
    <w:rsid w:val="00FA2C60"/>
    <w:pPr>
      <w:numPr>
        <w:numId w:val="25"/>
      </w:numPr>
      <w:tabs>
        <w:tab w:val="left" w:pos="1800"/>
      </w:tabs>
      <w:spacing w:after="240"/>
      <w:ind w:left="1800"/>
    </w:pPr>
  </w:style>
  <w:style w:type="character" w:customStyle="1" w:styleId="LetteredParagraphDoubleChar">
    <w:name w:val="Lettered Paragraph Double Char"/>
    <w:basedOn w:val="DefaultParagraphFont"/>
    <w:link w:val="LetteredParagraphDouble"/>
    <w:rsid w:val="003B49FC"/>
  </w:style>
  <w:style w:type="paragraph" w:customStyle="1" w:styleId="NumberedParagraphDouble">
    <w:name w:val="Numbered Paragraph Double"/>
    <w:basedOn w:val="Normal"/>
    <w:link w:val="NumberedParagraphDoubleChar"/>
    <w:rsid w:val="00FA2C60"/>
    <w:pPr>
      <w:numPr>
        <w:numId w:val="26"/>
      </w:numPr>
      <w:tabs>
        <w:tab w:val="left" w:pos="1800"/>
      </w:tabs>
      <w:spacing w:line="480" w:lineRule="auto"/>
      <w:ind w:left="1800"/>
    </w:pPr>
  </w:style>
  <w:style w:type="character" w:customStyle="1" w:styleId="LetteredParagraphSingleChar">
    <w:name w:val="Lettered Paragraph Single Char"/>
    <w:basedOn w:val="DefaultParagraphFont"/>
    <w:link w:val="LetteredParagraphSingle"/>
    <w:rsid w:val="003B49FC"/>
  </w:style>
  <w:style w:type="paragraph" w:customStyle="1" w:styleId="NumberedParagraphSingle">
    <w:name w:val="Numbered Paragraph Single"/>
    <w:basedOn w:val="Normal"/>
    <w:link w:val="NumberedParagraphSingleChar"/>
    <w:rsid w:val="00FA2C60"/>
    <w:pPr>
      <w:numPr>
        <w:numId w:val="27"/>
      </w:numPr>
      <w:tabs>
        <w:tab w:val="left" w:pos="1800"/>
      </w:tabs>
      <w:spacing w:after="240"/>
      <w:ind w:left="1800"/>
    </w:pPr>
  </w:style>
  <w:style w:type="character" w:customStyle="1" w:styleId="NumberedParagraphDoubleChar">
    <w:name w:val="Numbered Paragraph Double Char"/>
    <w:basedOn w:val="DefaultParagraphFont"/>
    <w:link w:val="NumberedParagraphDouble"/>
    <w:rsid w:val="003B6EF3"/>
  </w:style>
  <w:style w:type="paragraph" w:customStyle="1" w:styleId="Re">
    <w:name w:val="Re"/>
    <w:basedOn w:val="Normal"/>
    <w:next w:val="Salutation"/>
    <w:uiPriority w:val="19"/>
    <w:rsid w:val="00B160B0"/>
    <w:pPr>
      <w:tabs>
        <w:tab w:val="left" w:pos="2160"/>
      </w:tabs>
      <w:spacing w:before="240" w:after="240"/>
      <w:ind w:left="2160" w:right="1440" w:hanging="720"/>
      <w:contextualSpacing/>
    </w:pPr>
  </w:style>
  <w:style w:type="character" w:customStyle="1" w:styleId="NumberedParagraphSingleChar">
    <w:name w:val="Numbered Paragraph Single Char"/>
    <w:basedOn w:val="DefaultParagraphFont"/>
    <w:link w:val="NumberedParagraphSingle"/>
    <w:rsid w:val="003B6EF3"/>
  </w:style>
  <w:style w:type="paragraph" w:customStyle="1" w:styleId="TableEnd">
    <w:name w:val="Table End"/>
    <w:basedOn w:val="Normal"/>
    <w:uiPriority w:val="19"/>
    <w:rsid w:val="003B49FC"/>
    <w:pPr>
      <w:spacing w:before="60" w:after="180"/>
    </w:pPr>
  </w:style>
  <w:style w:type="paragraph" w:customStyle="1" w:styleId="TableHeading">
    <w:name w:val="Table Heading"/>
    <w:basedOn w:val="Normal"/>
    <w:uiPriority w:val="19"/>
    <w:rsid w:val="003B49FC"/>
    <w:pPr>
      <w:keepNext/>
      <w:spacing w:before="240" w:after="60"/>
      <w:jc w:val="center"/>
    </w:pPr>
    <w:rPr>
      <w:b/>
    </w:rPr>
  </w:style>
  <w:style w:type="paragraph" w:customStyle="1" w:styleId="TableText">
    <w:name w:val="Table Text"/>
    <w:basedOn w:val="Normal"/>
    <w:uiPriority w:val="19"/>
    <w:rsid w:val="003B49FC"/>
    <w:pPr>
      <w:spacing w:before="60" w:after="60"/>
    </w:pPr>
  </w:style>
  <w:style w:type="paragraph" w:styleId="TOCHeading">
    <w:name w:val="TOC Heading"/>
    <w:basedOn w:val="Normal"/>
    <w:next w:val="Normal"/>
    <w:uiPriority w:val="39"/>
    <w:semiHidden/>
    <w:unhideWhenUsed/>
    <w:rsid w:val="001B364F"/>
    <w:pPr>
      <w:spacing w:after="240"/>
      <w:contextualSpacing/>
      <w:jc w:val="center"/>
    </w:pPr>
    <w:rPr>
      <w:b/>
    </w:rPr>
  </w:style>
  <w:style w:type="paragraph" w:styleId="TOC1">
    <w:name w:val="toc 1"/>
    <w:basedOn w:val="Normal"/>
    <w:next w:val="Normal"/>
    <w:uiPriority w:val="39"/>
    <w:semiHidden/>
    <w:rsid w:val="001E0028"/>
    <w:pPr>
      <w:tabs>
        <w:tab w:val="right" w:leader="dot" w:pos="9346"/>
      </w:tabs>
      <w:spacing w:after="240"/>
      <w:ind w:left="720" w:right="720" w:hanging="720"/>
    </w:pPr>
    <w:rPr>
      <w:noProof/>
    </w:rPr>
  </w:style>
  <w:style w:type="paragraph" w:styleId="TOC2">
    <w:name w:val="toc 2"/>
    <w:basedOn w:val="Normal"/>
    <w:next w:val="Normal"/>
    <w:uiPriority w:val="39"/>
    <w:semiHidden/>
    <w:rsid w:val="001E0028"/>
    <w:pPr>
      <w:tabs>
        <w:tab w:val="right" w:leader="dot" w:pos="9346"/>
      </w:tabs>
      <w:spacing w:after="240"/>
      <w:ind w:left="1440" w:right="720" w:hanging="720"/>
    </w:pPr>
    <w:rPr>
      <w:noProof/>
    </w:rPr>
  </w:style>
  <w:style w:type="paragraph" w:styleId="TOC3">
    <w:name w:val="toc 3"/>
    <w:basedOn w:val="Normal"/>
    <w:next w:val="Normal"/>
    <w:uiPriority w:val="39"/>
    <w:semiHidden/>
    <w:rsid w:val="001E0028"/>
    <w:pPr>
      <w:tabs>
        <w:tab w:val="right" w:leader="dot" w:pos="9346"/>
      </w:tabs>
      <w:spacing w:after="240"/>
      <w:ind w:left="2160" w:right="720" w:hanging="720"/>
    </w:pPr>
    <w:rPr>
      <w:noProof/>
    </w:rPr>
  </w:style>
  <w:style w:type="paragraph" w:styleId="TOC4">
    <w:name w:val="toc 4"/>
    <w:basedOn w:val="Normal"/>
    <w:next w:val="Normal"/>
    <w:uiPriority w:val="39"/>
    <w:semiHidden/>
    <w:rsid w:val="001E0028"/>
    <w:pPr>
      <w:tabs>
        <w:tab w:val="right" w:leader="dot" w:pos="9346"/>
      </w:tabs>
      <w:spacing w:after="240"/>
      <w:ind w:left="2880" w:right="720" w:hanging="720"/>
    </w:pPr>
    <w:rPr>
      <w:noProof/>
    </w:rPr>
  </w:style>
  <w:style w:type="paragraph" w:styleId="TOC5">
    <w:name w:val="toc 5"/>
    <w:basedOn w:val="Normal"/>
    <w:next w:val="Normal"/>
    <w:uiPriority w:val="39"/>
    <w:semiHidden/>
    <w:rsid w:val="001E0028"/>
    <w:pPr>
      <w:tabs>
        <w:tab w:val="right" w:leader="dot" w:pos="9346"/>
      </w:tabs>
      <w:spacing w:after="240"/>
      <w:ind w:left="3600" w:right="720" w:hanging="720"/>
    </w:pPr>
    <w:rPr>
      <w:noProof/>
    </w:rPr>
  </w:style>
  <w:style w:type="paragraph" w:styleId="TOC6">
    <w:name w:val="toc 6"/>
    <w:basedOn w:val="Normal"/>
    <w:next w:val="Normal"/>
    <w:uiPriority w:val="39"/>
    <w:semiHidden/>
    <w:rsid w:val="001E0028"/>
    <w:pPr>
      <w:tabs>
        <w:tab w:val="right" w:leader="dot" w:pos="9346"/>
      </w:tabs>
      <w:spacing w:after="240"/>
      <w:ind w:left="4320" w:right="720" w:hanging="720"/>
    </w:pPr>
    <w:rPr>
      <w:noProof/>
    </w:rPr>
  </w:style>
  <w:style w:type="paragraph" w:styleId="TOC7">
    <w:name w:val="toc 7"/>
    <w:basedOn w:val="Normal"/>
    <w:next w:val="Normal"/>
    <w:uiPriority w:val="39"/>
    <w:semiHidden/>
    <w:rsid w:val="001E0028"/>
    <w:pPr>
      <w:tabs>
        <w:tab w:val="right" w:leader="dot" w:pos="9346"/>
      </w:tabs>
      <w:spacing w:after="240"/>
      <w:ind w:left="5040" w:right="720" w:hanging="720"/>
    </w:pPr>
    <w:rPr>
      <w:noProof/>
    </w:rPr>
  </w:style>
  <w:style w:type="paragraph" w:styleId="TOC8">
    <w:name w:val="toc 8"/>
    <w:basedOn w:val="Normal"/>
    <w:next w:val="Normal"/>
    <w:uiPriority w:val="39"/>
    <w:semiHidden/>
    <w:rsid w:val="001E0028"/>
    <w:pPr>
      <w:tabs>
        <w:tab w:val="right" w:leader="dot" w:pos="9346"/>
      </w:tabs>
      <w:spacing w:after="240"/>
      <w:ind w:left="5760" w:right="720" w:hanging="720"/>
    </w:pPr>
    <w:rPr>
      <w:noProof/>
    </w:rPr>
  </w:style>
  <w:style w:type="paragraph" w:styleId="TOC9">
    <w:name w:val="toc 9"/>
    <w:basedOn w:val="Normal"/>
    <w:next w:val="Normal"/>
    <w:uiPriority w:val="39"/>
    <w:semiHidden/>
    <w:rsid w:val="008201FD"/>
    <w:pPr>
      <w:tabs>
        <w:tab w:val="right" w:leader="dot" w:pos="9346"/>
      </w:tabs>
      <w:spacing w:after="240"/>
      <w:ind w:left="6480" w:right="720" w:hanging="720"/>
    </w:pPr>
    <w:rPr>
      <w:noProof/>
    </w:rPr>
  </w:style>
  <w:style w:type="character" w:styleId="Hyperlink">
    <w:name w:val="Hyperlink"/>
    <w:basedOn w:val="DefaultParagraphFont"/>
    <w:uiPriority w:val="99"/>
    <w:unhideWhenUsed/>
    <w:rsid w:val="00C616B3"/>
    <w:rPr>
      <w:color w:val="0000FF" w:themeColor="hyperlink"/>
      <w:u w:val="single"/>
    </w:rPr>
  </w:style>
  <w:style w:type="paragraph" w:styleId="ListParagraph">
    <w:name w:val="List Paragraph"/>
    <w:basedOn w:val="Normal"/>
    <w:uiPriority w:val="9"/>
    <w:rsid w:val="003B29F5"/>
    <w:pPr>
      <w:ind w:left="720"/>
      <w:contextualSpacing/>
    </w:pPr>
  </w:style>
  <w:style w:type="character" w:styleId="CommentReference">
    <w:name w:val="annotation reference"/>
    <w:basedOn w:val="DefaultParagraphFont"/>
    <w:uiPriority w:val="99"/>
    <w:semiHidden/>
    <w:unhideWhenUsed/>
    <w:rsid w:val="003915E1"/>
    <w:rPr>
      <w:sz w:val="16"/>
      <w:szCs w:val="16"/>
    </w:rPr>
  </w:style>
  <w:style w:type="paragraph" w:styleId="CommentText">
    <w:name w:val="annotation text"/>
    <w:basedOn w:val="Normal"/>
    <w:link w:val="CommentTextChar"/>
    <w:uiPriority w:val="99"/>
    <w:semiHidden/>
    <w:unhideWhenUsed/>
    <w:rsid w:val="003915E1"/>
    <w:rPr>
      <w:sz w:val="20"/>
      <w:szCs w:val="20"/>
    </w:rPr>
  </w:style>
  <w:style w:type="character" w:customStyle="1" w:styleId="CommentTextChar">
    <w:name w:val="Comment Text Char"/>
    <w:basedOn w:val="DefaultParagraphFont"/>
    <w:link w:val="CommentText"/>
    <w:uiPriority w:val="99"/>
    <w:semiHidden/>
    <w:rsid w:val="003915E1"/>
    <w:rPr>
      <w:sz w:val="20"/>
      <w:szCs w:val="20"/>
    </w:rPr>
  </w:style>
  <w:style w:type="paragraph" w:styleId="CommentSubject">
    <w:name w:val="annotation subject"/>
    <w:basedOn w:val="CommentText"/>
    <w:next w:val="CommentText"/>
    <w:link w:val="CommentSubjectChar"/>
    <w:uiPriority w:val="99"/>
    <w:semiHidden/>
    <w:unhideWhenUsed/>
    <w:rsid w:val="003915E1"/>
    <w:rPr>
      <w:b/>
      <w:bCs/>
    </w:rPr>
  </w:style>
  <w:style w:type="character" w:customStyle="1" w:styleId="CommentSubjectChar">
    <w:name w:val="Comment Subject Char"/>
    <w:basedOn w:val="CommentTextChar"/>
    <w:link w:val="CommentSubject"/>
    <w:uiPriority w:val="99"/>
    <w:semiHidden/>
    <w:rsid w:val="003915E1"/>
    <w:rPr>
      <w:b/>
      <w:bCs/>
      <w:sz w:val="20"/>
      <w:szCs w:val="20"/>
    </w:rPr>
  </w:style>
  <w:style w:type="paragraph" w:styleId="BalloonText">
    <w:name w:val="Balloon Text"/>
    <w:basedOn w:val="Normal"/>
    <w:link w:val="BalloonTextChar"/>
    <w:uiPriority w:val="99"/>
    <w:semiHidden/>
    <w:unhideWhenUsed/>
    <w:rsid w:val="003915E1"/>
    <w:rPr>
      <w:rFonts w:ascii="Tahoma" w:hAnsi="Tahoma" w:cs="Tahoma"/>
      <w:sz w:val="16"/>
      <w:szCs w:val="16"/>
    </w:rPr>
  </w:style>
  <w:style w:type="character" w:customStyle="1" w:styleId="BalloonTextChar">
    <w:name w:val="Balloon Text Char"/>
    <w:basedOn w:val="DefaultParagraphFont"/>
    <w:link w:val="BalloonText"/>
    <w:uiPriority w:val="99"/>
    <w:semiHidden/>
    <w:rsid w:val="003915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797058">
      <w:bodyDiv w:val="1"/>
      <w:marLeft w:val="0"/>
      <w:marRight w:val="0"/>
      <w:marTop w:val="0"/>
      <w:marBottom w:val="0"/>
      <w:divBdr>
        <w:top w:val="none" w:sz="0" w:space="0" w:color="auto"/>
        <w:left w:val="none" w:sz="0" w:space="0" w:color="auto"/>
        <w:bottom w:val="none" w:sz="0" w:space="0" w:color="auto"/>
        <w:right w:val="none" w:sz="0" w:space="0" w:color="auto"/>
      </w:divBdr>
      <w:divsChild>
        <w:div w:id="1654724719">
          <w:marLeft w:val="0"/>
          <w:marRight w:val="0"/>
          <w:marTop w:val="0"/>
          <w:marBottom w:val="0"/>
          <w:divBdr>
            <w:top w:val="none" w:sz="0" w:space="0" w:color="auto"/>
            <w:left w:val="none" w:sz="0" w:space="0" w:color="auto"/>
            <w:bottom w:val="none" w:sz="0" w:space="0" w:color="auto"/>
            <w:right w:val="none" w:sz="0" w:space="0" w:color="auto"/>
          </w:divBdr>
          <w:divsChild>
            <w:div w:id="430516753">
              <w:marLeft w:val="0"/>
              <w:marRight w:val="0"/>
              <w:marTop w:val="0"/>
              <w:marBottom w:val="0"/>
              <w:divBdr>
                <w:top w:val="none" w:sz="0" w:space="0" w:color="auto"/>
                <w:left w:val="none" w:sz="0" w:space="0" w:color="auto"/>
                <w:bottom w:val="none" w:sz="0" w:space="0" w:color="auto"/>
                <w:right w:val="none" w:sz="0" w:space="0" w:color="auto"/>
              </w:divBdr>
              <w:divsChild>
                <w:div w:id="125584653">
                  <w:marLeft w:val="0"/>
                  <w:marRight w:val="0"/>
                  <w:marTop w:val="0"/>
                  <w:marBottom w:val="0"/>
                  <w:divBdr>
                    <w:top w:val="none" w:sz="0" w:space="0" w:color="auto"/>
                    <w:left w:val="none" w:sz="0" w:space="0" w:color="auto"/>
                    <w:bottom w:val="none" w:sz="0" w:space="0" w:color="auto"/>
                    <w:right w:val="none" w:sz="0" w:space="0" w:color="auto"/>
                  </w:divBdr>
                  <w:divsChild>
                    <w:div w:id="1530725750">
                      <w:marLeft w:val="0"/>
                      <w:marRight w:val="0"/>
                      <w:marTop w:val="0"/>
                      <w:marBottom w:val="0"/>
                      <w:divBdr>
                        <w:top w:val="none" w:sz="0" w:space="0" w:color="auto"/>
                        <w:left w:val="none" w:sz="0" w:space="0" w:color="auto"/>
                        <w:bottom w:val="none" w:sz="0" w:space="0" w:color="auto"/>
                        <w:right w:val="none" w:sz="0" w:space="0" w:color="auto"/>
                      </w:divBdr>
                      <w:divsChild>
                        <w:div w:id="651177556">
                          <w:marLeft w:val="0"/>
                          <w:marRight w:val="0"/>
                          <w:marTop w:val="0"/>
                          <w:marBottom w:val="0"/>
                          <w:divBdr>
                            <w:top w:val="none" w:sz="0" w:space="0" w:color="auto"/>
                            <w:left w:val="none" w:sz="0" w:space="0" w:color="auto"/>
                            <w:bottom w:val="none" w:sz="0" w:space="0" w:color="auto"/>
                            <w:right w:val="none" w:sz="0" w:space="0" w:color="auto"/>
                          </w:divBdr>
                          <w:divsChild>
                            <w:div w:id="1603219710">
                              <w:marLeft w:val="0"/>
                              <w:marRight w:val="0"/>
                              <w:marTop w:val="0"/>
                              <w:marBottom w:val="0"/>
                              <w:divBdr>
                                <w:top w:val="none" w:sz="0" w:space="0" w:color="auto"/>
                                <w:left w:val="none" w:sz="0" w:space="0" w:color="auto"/>
                                <w:bottom w:val="none" w:sz="0" w:space="0" w:color="auto"/>
                                <w:right w:val="none" w:sz="0" w:space="0" w:color="auto"/>
                              </w:divBdr>
                              <w:divsChild>
                                <w:div w:id="289628166">
                                  <w:marLeft w:val="0"/>
                                  <w:marRight w:val="0"/>
                                  <w:marTop w:val="0"/>
                                  <w:marBottom w:val="0"/>
                                  <w:divBdr>
                                    <w:top w:val="none" w:sz="0" w:space="0" w:color="auto"/>
                                    <w:left w:val="none" w:sz="0" w:space="0" w:color="auto"/>
                                    <w:bottom w:val="none" w:sz="0" w:space="0" w:color="auto"/>
                                    <w:right w:val="none" w:sz="0" w:space="0" w:color="auto"/>
                                  </w:divBdr>
                                  <w:divsChild>
                                    <w:div w:id="515652382">
                                      <w:marLeft w:val="0"/>
                                      <w:marRight w:val="0"/>
                                      <w:marTop w:val="0"/>
                                      <w:marBottom w:val="0"/>
                                      <w:divBdr>
                                        <w:top w:val="none" w:sz="0" w:space="0" w:color="auto"/>
                                        <w:left w:val="none" w:sz="0" w:space="0" w:color="auto"/>
                                        <w:bottom w:val="none" w:sz="0" w:space="0" w:color="auto"/>
                                        <w:right w:val="none" w:sz="0" w:space="0" w:color="auto"/>
                                      </w:divBdr>
                                      <w:divsChild>
                                        <w:div w:id="41898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Black Text">
      <a:dk1>
        <a:srgbClr val="000000"/>
      </a:dk1>
      <a:lt1>
        <a:srgbClr val="FFFFFF"/>
      </a:lt1>
      <a:dk2>
        <a:srgbClr val="003366"/>
      </a:dk2>
      <a:lt2>
        <a:srgbClr val="EEECE1"/>
      </a:lt2>
      <a:accent1>
        <a:srgbClr val="000000"/>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vington]">
      <a:majorFont>
        <a:latin typeface="Times New Roman"/>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imes New Roman"/>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E7DCB-8243-4091-80F3-D36EF17CD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578</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Covington &amp; Burling LLP</Company>
  <LinksUpToDate>false</LinksUpToDate>
  <CharactersWithSpaces>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Cox, Evan</dc:creator>
  <cp:lastModifiedBy>Theron Kelso</cp:lastModifiedBy>
  <cp:revision>2</cp:revision>
  <cp:lastPrinted>2011-01-17T20:27:00Z</cp:lastPrinted>
  <dcterms:created xsi:type="dcterms:W3CDTF">2012-03-23T12:30:00Z</dcterms:created>
  <dcterms:modified xsi:type="dcterms:W3CDTF">2012-03-23T12:30:00Z</dcterms:modified>
</cp:coreProperties>
</file>